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333" w:rsidRPr="00AE56FF" w:rsidRDefault="00BD728B">
      <w:pPr>
        <w:spacing w:after="0" w:line="408" w:lineRule="auto"/>
        <w:ind w:left="120"/>
        <w:jc w:val="center"/>
        <w:rPr>
          <w:lang w:val="ru-RU"/>
        </w:rPr>
      </w:pPr>
      <w:r w:rsidRPr="00AE56FF">
        <w:rPr>
          <w:rFonts w:ascii="Times New Roman" w:hAnsi="Times New Roman"/>
          <w:b/>
          <w:color w:val="000000"/>
          <w:sz w:val="28"/>
          <w:lang w:val="ru-RU"/>
        </w:rPr>
        <w:t>МИНИСТЕРСТВО ПРОСВЕЩЕНИЯ РОССИЙСКОЙ ФЕДЕРАЦИИ</w:t>
      </w:r>
    </w:p>
    <w:p w:rsidR="006A7333" w:rsidRPr="00AE56FF" w:rsidRDefault="00BD728B">
      <w:pPr>
        <w:spacing w:after="0" w:line="408" w:lineRule="auto"/>
        <w:ind w:left="120"/>
        <w:jc w:val="center"/>
        <w:rPr>
          <w:lang w:val="ru-RU"/>
        </w:rPr>
      </w:pPr>
      <w:bookmarkStart w:id="0" w:name="dd350587-645e-4fca-9717-dfe51fc2a1cb"/>
      <w:r w:rsidRPr="00AE56FF">
        <w:rPr>
          <w:rFonts w:ascii="Times New Roman" w:hAnsi="Times New Roman"/>
          <w:b/>
          <w:color w:val="000000"/>
          <w:sz w:val="28"/>
          <w:lang w:val="ru-RU"/>
        </w:rPr>
        <w:t>Министерство образования Красноярского края</w:t>
      </w:r>
      <w:bookmarkEnd w:id="0"/>
      <w:r w:rsidRPr="00AE56FF">
        <w:rPr>
          <w:rFonts w:ascii="Times New Roman" w:hAnsi="Times New Roman"/>
          <w:b/>
          <w:color w:val="000000"/>
          <w:sz w:val="28"/>
          <w:lang w:val="ru-RU"/>
        </w:rPr>
        <w:t xml:space="preserve"> </w:t>
      </w:r>
    </w:p>
    <w:p w:rsidR="006A7333" w:rsidRPr="00AE56FF" w:rsidRDefault="00BD728B">
      <w:pPr>
        <w:spacing w:after="0" w:line="408" w:lineRule="auto"/>
        <w:ind w:left="120"/>
        <w:jc w:val="center"/>
        <w:rPr>
          <w:lang w:val="ru-RU"/>
        </w:rPr>
      </w:pPr>
      <w:bookmarkStart w:id="1" w:name="b1f683a3-6841-4c0e-aae2-8a55e5fe7a51"/>
      <w:proofErr w:type="gramStart"/>
      <w:r w:rsidRPr="00AE56FF">
        <w:rPr>
          <w:rFonts w:ascii="Times New Roman" w:hAnsi="Times New Roman"/>
          <w:b/>
          <w:color w:val="000000"/>
          <w:sz w:val="28"/>
          <w:lang w:val="ru-RU"/>
        </w:rPr>
        <w:t>Администрация</w:t>
      </w:r>
      <w:proofErr w:type="gramEnd"/>
      <w:r w:rsidRPr="00AE56FF">
        <w:rPr>
          <w:rFonts w:ascii="Times New Roman" w:hAnsi="Times New Roman"/>
          <w:b/>
          <w:color w:val="000000"/>
          <w:sz w:val="28"/>
          <w:lang w:val="ru-RU"/>
        </w:rPr>
        <w:t xml:space="preserve"> ЗАТО Железногорск</w:t>
      </w:r>
      <w:bookmarkEnd w:id="1"/>
    </w:p>
    <w:p w:rsidR="006A7333" w:rsidRPr="00AE56FF" w:rsidRDefault="00BD728B">
      <w:pPr>
        <w:spacing w:after="0" w:line="408" w:lineRule="auto"/>
        <w:ind w:left="120"/>
        <w:jc w:val="center"/>
        <w:rPr>
          <w:lang w:val="ru-RU"/>
        </w:rPr>
      </w:pPr>
      <w:r w:rsidRPr="00AE56FF">
        <w:rPr>
          <w:rFonts w:ascii="Times New Roman" w:hAnsi="Times New Roman"/>
          <w:b/>
          <w:color w:val="000000"/>
          <w:sz w:val="28"/>
          <w:lang w:val="ru-RU"/>
        </w:rPr>
        <w:t>МБОУ Гимназия № 91</w:t>
      </w:r>
    </w:p>
    <w:p w:rsidR="006A7333" w:rsidRPr="00AE56FF" w:rsidRDefault="006A7333">
      <w:pPr>
        <w:spacing w:after="0"/>
        <w:ind w:left="120"/>
        <w:rPr>
          <w:lang w:val="ru-RU"/>
        </w:rPr>
      </w:pPr>
    </w:p>
    <w:p w:rsidR="006A7333" w:rsidRPr="00AE56FF" w:rsidRDefault="006A7333">
      <w:pPr>
        <w:spacing w:after="0"/>
        <w:ind w:left="120"/>
        <w:rPr>
          <w:lang w:val="ru-RU"/>
        </w:rPr>
      </w:pPr>
    </w:p>
    <w:p w:rsidR="006A7333" w:rsidRPr="00AE56FF" w:rsidRDefault="006A7333">
      <w:pPr>
        <w:spacing w:after="0"/>
        <w:ind w:left="120"/>
        <w:rPr>
          <w:lang w:val="ru-RU"/>
        </w:rPr>
      </w:pPr>
    </w:p>
    <w:p w:rsidR="006A7333" w:rsidRPr="00AE56FF" w:rsidRDefault="006A7333">
      <w:pPr>
        <w:spacing w:after="0"/>
        <w:ind w:left="120"/>
        <w:rPr>
          <w:lang w:val="ru-RU"/>
        </w:rPr>
      </w:pPr>
    </w:p>
    <w:tbl>
      <w:tblPr>
        <w:tblW w:w="0" w:type="auto"/>
        <w:tblLook w:val="04A0" w:firstRow="1" w:lastRow="0" w:firstColumn="1" w:lastColumn="0" w:noHBand="0" w:noVBand="1"/>
      </w:tblPr>
      <w:tblGrid>
        <w:gridCol w:w="3114"/>
        <w:gridCol w:w="3115"/>
        <w:gridCol w:w="3115"/>
      </w:tblGrid>
      <w:tr w:rsidR="00F851B4">
        <w:tc>
          <w:tcPr>
            <w:tcW w:w="3114" w:type="dxa"/>
          </w:tcPr>
          <w:p w:rsidR="00F851B4" w:rsidRPr="0040209D" w:rsidRDefault="00F851B4" w:rsidP="00F851B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851B4" w:rsidRPr="008944ED" w:rsidRDefault="00F851B4" w:rsidP="00F851B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w:t>
            </w:r>
          </w:p>
          <w:p w:rsidR="00F851B4" w:rsidRDefault="00F851B4" w:rsidP="00F851B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 xml:space="preserve">8» </w:t>
            </w:r>
            <w:r w:rsidRPr="00344265">
              <w:rPr>
                <w:rFonts w:ascii="Times New Roman" w:eastAsia="Times New Roman" w:hAnsi="Times New Roman"/>
                <w:color w:val="000000"/>
                <w:sz w:val="24"/>
                <w:szCs w:val="24"/>
                <w:lang w:val="ru-RU"/>
              </w:rPr>
              <w:t>августа</w:t>
            </w:r>
            <w:r w:rsidRPr="00355D6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F851B4" w:rsidRPr="0040209D" w:rsidRDefault="00F851B4" w:rsidP="00F851B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851B4" w:rsidRPr="0040209D" w:rsidRDefault="00F851B4" w:rsidP="00F851B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851B4" w:rsidRPr="007E386D" w:rsidRDefault="00F851B4" w:rsidP="00F851B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НМС</w:t>
            </w:r>
          </w:p>
          <w:p w:rsidR="00F851B4" w:rsidRDefault="00F851B4" w:rsidP="00F851B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«29»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F851B4" w:rsidRPr="0040209D" w:rsidRDefault="00F851B4" w:rsidP="00F851B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851B4" w:rsidRDefault="00F851B4" w:rsidP="00F851B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851B4" w:rsidRDefault="00F851B4" w:rsidP="00F851B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Гимназия №91 </w:t>
            </w:r>
          </w:p>
          <w:p w:rsidR="00F851B4" w:rsidRPr="008944ED" w:rsidRDefault="00F851B4" w:rsidP="00F851B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____________________</w:t>
            </w:r>
          </w:p>
          <w:p w:rsidR="00F851B4" w:rsidRPr="008944ED" w:rsidRDefault="00F851B4" w:rsidP="00F851B4">
            <w:pPr>
              <w:autoSpaceDE w:val="0"/>
              <w:autoSpaceDN w:val="0"/>
              <w:spacing w:after="0" w:line="240" w:lineRule="auto"/>
              <w:jc w:val="center"/>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Головкина Т.В.</w:t>
            </w:r>
          </w:p>
          <w:p w:rsidR="00F851B4" w:rsidRDefault="00F851B4" w:rsidP="00F851B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21 от «1» </w:t>
            </w:r>
            <w:r w:rsidRPr="00344265">
              <w:rPr>
                <w:rFonts w:ascii="Times New Roman" w:eastAsia="Times New Roman" w:hAnsi="Times New Roman"/>
                <w:color w:val="000000"/>
                <w:sz w:val="24"/>
                <w:szCs w:val="24"/>
                <w:lang w:val="ru-RU"/>
              </w:rPr>
              <w:t>сентября</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5 г.</w:t>
            </w:r>
          </w:p>
          <w:p w:rsidR="00F851B4" w:rsidRPr="0040209D" w:rsidRDefault="00F851B4" w:rsidP="00F851B4">
            <w:pPr>
              <w:autoSpaceDE w:val="0"/>
              <w:autoSpaceDN w:val="0"/>
              <w:spacing w:after="120" w:line="240" w:lineRule="auto"/>
              <w:jc w:val="both"/>
              <w:rPr>
                <w:rFonts w:ascii="Times New Roman" w:eastAsia="Times New Roman" w:hAnsi="Times New Roman"/>
                <w:color w:val="000000"/>
                <w:sz w:val="24"/>
                <w:szCs w:val="24"/>
                <w:lang w:val="ru-RU"/>
              </w:rPr>
            </w:pPr>
          </w:p>
        </w:tc>
      </w:tr>
    </w:tbl>
    <w:p w:rsidR="006A7333" w:rsidRDefault="006A7333">
      <w:pPr>
        <w:spacing w:after="0"/>
        <w:ind w:left="120"/>
      </w:pPr>
    </w:p>
    <w:p w:rsidR="006A7333" w:rsidRDefault="006A7333">
      <w:pPr>
        <w:spacing w:after="0"/>
        <w:ind w:left="120"/>
      </w:pPr>
    </w:p>
    <w:p w:rsidR="006A7333" w:rsidRDefault="006A7333">
      <w:pPr>
        <w:spacing w:after="0"/>
        <w:ind w:left="120"/>
      </w:pPr>
    </w:p>
    <w:p w:rsidR="006A7333" w:rsidRDefault="006A7333">
      <w:pPr>
        <w:spacing w:after="0"/>
        <w:ind w:left="120"/>
      </w:pPr>
    </w:p>
    <w:p w:rsidR="006A7333" w:rsidRDefault="006A7333">
      <w:pPr>
        <w:spacing w:after="0"/>
        <w:ind w:left="120"/>
      </w:pPr>
    </w:p>
    <w:p w:rsidR="006A7333" w:rsidRDefault="00BD728B">
      <w:pPr>
        <w:spacing w:after="0" w:line="408" w:lineRule="auto"/>
        <w:ind w:left="120"/>
        <w:jc w:val="center"/>
      </w:pPr>
      <w:r>
        <w:rPr>
          <w:rFonts w:ascii="Times New Roman" w:hAnsi="Times New Roman"/>
          <w:b/>
          <w:color w:val="000000"/>
          <w:sz w:val="28"/>
        </w:rPr>
        <w:t>РАБОЧАЯ ПРОГРАММА</w:t>
      </w:r>
    </w:p>
    <w:p w:rsidR="006A7333" w:rsidRDefault="00BD728B">
      <w:pPr>
        <w:spacing w:after="0" w:line="408" w:lineRule="auto"/>
        <w:ind w:left="120"/>
        <w:jc w:val="center"/>
      </w:pPr>
      <w:r>
        <w:rPr>
          <w:rFonts w:ascii="Times New Roman" w:hAnsi="Times New Roman"/>
          <w:color w:val="000000"/>
          <w:sz w:val="28"/>
        </w:rPr>
        <w:t>(ID 7398470)</w:t>
      </w:r>
    </w:p>
    <w:p w:rsidR="006A7333" w:rsidRDefault="006A7333">
      <w:pPr>
        <w:spacing w:after="0"/>
        <w:ind w:left="120"/>
        <w:jc w:val="center"/>
      </w:pPr>
    </w:p>
    <w:p w:rsidR="006A7333" w:rsidRDefault="00BD728B">
      <w:pPr>
        <w:spacing w:after="0" w:line="408" w:lineRule="auto"/>
        <w:ind w:left="120"/>
        <w:jc w:val="center"/>
      </w:pPr>
      <w:proofErr w:type="gramStart"/>
      <w:r>
        <w:rPr>
          <w:rFonts w:ascii="Times New Roman" w:hAnsi="Times New Roman"/>
          <w:b/>
          <w:color w:val="000000"/>
          <w:sz w:val="28"/>
        </w:rPr>
        <w:t>учебного</w:t>
      </w:r>
      <w:proofErr w:type="gramEnd"/>
      <w:r>
        <w:rPr>
          <w:rFonts w:ascii="Times New Roman" w:hAnsi="Times New Roman"/>
          <w:b/>
          <w:color w:val="000000"/>
          <w:sz w:val="28"/>
        </w:rPr>
        <w:t xml:space="preserve"> предмета «Литература»</w:t>
      </w:r>
    </w:p>
    <w:p w:rsidR="006A7333" w:rsidRDefault="00BD728B">
      <w:pPr>
        <w:spacing w:after="0" w:line="408" w:lineRule="auto"/>
        <w:ind w:left="120"/>
        <w:jc w:val="center"/>
      </w:pPr>
      <w:proofErr w:type="gramStart"/>
      <w:r>
        <w:rPr>
          <w:rFonts w:ascii="Times New Roman" w:hAnsi="Times New Roman"/>
          <w:color w:val="000000"/>
          <w:sz w:val="28"/>
        </w:rPr>
        <w:t>для</w:t>
      </w:r>
      <w:proofErr w:type="gramEnd"/>
      <w:r>
        <w:rPr>
          <w:rFonts w:ascii="Times New Roman" w:hAnsi="Times New Roman"/>
          <w:color w:val="000000"/>
          <w:sz w:val="28"/>
        </w:rPr>
        <w:t xml:space="preserve"> обучающихся 10-11 классов </w:t>
      </w:r>
    </w:p>
    <w:p w:rsidR="006A7333" w:rsidRDefault="006A7333">
      <w:pPr>
        <w:spacing w:after="0"/>
        <w:ind w:left="120"/>
        <w:jc w:val="center"/>
      </w:pPr>
    </w:p>
    <w:p w:rsidR="006A7333" w:rsidRDefault="006A7333">
      <w:pPr>
        <w:spacing w:after="0"/>
        <w:ind w:left="120"/>
        <w:jc w:val="center"/>
      </w:pPr>
    </w:p>
    <w:p w:rsidR="006A7333" w:rsidRDefault="006A7333">
      <w:pPr>
        <w:spacing w:after="0"/>
        <w:ind w:left="120"/>
        <w:jc w:val="center"/>
      </w:pPr>
    </w:p>
    <w:p w:rsidR="006A7333" w:rsidRDefault="006A7333">
      <w:pPr>
        <w:spacing w:after="0"/>
        <w:ind w:left="120"/>
        <w:jc w:val="center"/>
      </w:pPr>
    </w:p>
    <w:p w:rsidR="006A7333" w:rsidRDefault="006A7333">
      <w:pPr>
        <w:spacing w:after="0"/>
        <w:ind w:left="120"/>
        <w:jc w:val="center"/>
      </w:pPr>
    </w:p>
    <w:p w:rsidR="006A7333" w:rsidRDefault="006A7333" w:rsidP="00F851B4">
      <w:pPr>
        <w:spacing w:after="0"/>
      </w:pPr>
    </w:p>
    <w:p w:rsidR="006A7333" w:rsidRDefault="006A7333">
      <w:pPr>
        <w:spacing w:after="0"/>
        <w:ind w:left="120"/>
        <w:jc w:val="center"/>
      </w:pPr>
    </w:p>
    <w:p w:rsidR="006A7333" w:rsidRDefault="006A7333">
      <w:pPr>
        <w:spacing w:after="0"/>
        <w:ind w:left="120"/>
        <w:jc w:val="center"/>
      </w:pPr>
    </w:p>
    <w:p w:rsidR="006A7333" w:rsidRDefault="006A7333">
      <w:pPr>
        <w:spacing w:after="0"/>
        <w:ind w:left="120"/>
        <w:jc w:val="center"/>
      </w:pPr>
    </w:p>
    <w:p w:rsidR="006A7333" w:rsidRDefault="006A7333">
      <w:pPr>
        <w:spacing w:after="0"/>
        <w:ind w:left="120"/>
        <w:jc w:val="center"/>
      </w:pPr>
    </w:p>
    <w:p w:rsidR="006A7333" w:rsidRDefault="00BD728B">
      <w:pPr>
        <w:spacing w:after="0"/>
        <w:ind w:left="120"/>
        <w:jc w:val="center"/>
      </w:pPr>
      <w:bookmarkStart w:id="2" w:name="8458b4ee-a00e-40a0-8883-17f4d0e32868"/>
      <w:r>
        <w:rPr>
          <w:rFonts w:ascii="Times New Roman" w:hAnsi="Times New Roman"/>
          <w:b/>
          <w:color w:val="000000"/>
          <w:sz w:val="28"/>
        </w:rPr>
        <w:t>Железногорск</w:t>
      </w:r>
      <w:bookmarkEnd w:id="2"/>
      <w:r>
        <w:rPr>
          <w:rFonts w:ascii="Times New Roman" w:hAnsi="Times New Roman"/>
          <w:b/>
          <w:color w:val="000000"/>
          <w:sz w:val="28"/>
        </w:rPr>
        <w:t xml:space="preserve"> </w:t>
      </w:r>
      <w:bookmarkStart w:id="3" w:name="44f9f75c-29dc-4f89-a20c-deed2ee945c4"/>
      <w:r>
        <w:rPr>
          <w:rFonts w:ascii="Times New Roman" w:hAnsi="Times New Roman"/>
          <w:b/>
          <w:color w:val="000000"/>
          <w:sz w:val="28"/>
        </w:rPr>
        <w:t>2025</w:t>
      </w:r>
      <w:bookmarkEnd w:id="3"/>
    </w:p>
    <w:p w:rsidR="006A7333" w:rsidRDefault="00BD728B">
      <w:pPr>
        <w:spacing w:after="0"/>
        <w:ind w:left="120"/>
      </w:pPr>
      <w:r>
        <w:rPr>
          <w:rFonts w:ascii="Times New Roman" w:hAnsi="Times New Roman"/>
          <w:b/>
          <w:color w:val="000000"/>
          <w:sz w:val="28"/>
        </w:rPr>
        <w:lastRenderedPageBreak/>
        <w:t>ПОЯСНИТЕЛЬНАЯ ЗАПИСКА</w:t>
      </w:r>
    </w:p>
    <w:p w:rsidR="006A7333" w:rsidRDefault="006A7333">
      <w:pPr>
        <w:spacing w:after="0"/>
        <w:ind w:left="120"/>
      </w:pPr>
    </w:p>
    <w:p w:rsidR="006A7333" w:rsidRPr="00AE56FF" w:rsidRDefault="00BD728B">
      <w:pPr>
        <w:spacing w:after="0"/>
        <w:ind w:firstLine="600"/>
        <w:jc w:val="both"/>
        <w:rPr>
          <w:lang w:val="ru-RU"/>
        </w:rPr>
      </w:pPr>
      <w:proofErr w:type="gramStart"/>
      <w:r w:rsidRPr="00AE56FF">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AE56FF">
        <w:rPr>
          <w:rFonts w:ascii="Times New Roman" w:hAnsi="Times New Roman"/>
          <w:color w:val="000000"/>
          <w:sz w:val="28"/>
          <w:lang w:val="ru-RU"/>
        </w:rPr>
        <w:t xml:space="preserve"> (</w:t>
      </w:r>
      <w:proofErr w:type="gramStart"/>
      <w:r w:rsidRPr="00AE56FF">
        <w:rPr>
          <w:rFonts w:ascii="Times New Roman" w:hAnsi="Times New Roman"/>
          <w:color w:val="000000"/>
          <w:sz w:val="28"/>
          <w:lang w:val="ru-RU"/>
        </w:rPr>
        <w:t>утверждена</w:t>
      </w:r>
      <w:proofErr w:type="gramEnd"/>
      <w:r w:rsidRPr="00AE56FF">
        <w:rPr>
          <w:rFonts w:ascii="Times New Roman" w:hAnsi="Times New Roman"/>
          <w:color w:val="000000"/>
          <w:sz w:val="28"/>
          <w:lang w:val="ru-RU"/>
        </w:rPr>
        <w:t xml:space="preserve"> распоряжением Правительства Российской Федерации от 9 апреля 2016 г. № 637-р). </w:t>
      </w:r>
    </w:p>
    <w:p w:rsidR="006A7333" w:rsidRPr="00AE56FF" w:rsidRDefault="00BD728B">
      <w:pPr>
        <w:spacing w:after="0"/>
        <w:ind w:left="120"/>
        <w:rPr>
          <w:lang w:val="ru-RU"/>
        </w:rPr>
      </w:pPr>
      <w:r w:rsidRPr="00AE56FF">
        <w:rPr>
          <w:rFonts w:ascii="Times New Roman" w:hAnsi="Times New Roman"/>
          <w:b/>
          <w:color w:val="000000"/>
          <w:sz w:val="28"/>
          <w:lang w:val="ru-RU"/>
        </w:rPr>
        <w:t>ОБЩАЯ ХАРАКТЕРИСТИКА УЧЕБНОГО ПРЕДМЕТА «ЛИТЕРАТУРА»</w:t>
      </w:r>
    </w:p>
    <w:p w:rsidR="006A7333" w:rsidRPr="00AE56FF" w:rsidRDefault="006A7333">
      <w:pPr>
        <w:spacing w:after="0"/>
        <w:ind w:left="120"/>
        <w:rPr>
          <w:lang w:val="ru-RU"/>
        </w:rPr>
      </w:pPr>
    </w:p>
    <w:p w:rsidR="006A7333" w:rsidRPr="00AE56FF" w:rsidRDefault="00BD728B">
      <w:pPr>
        <w:spacing w:after="0"/>
        <w:ind w:firstLine="600"/>
        <w:jc w:val="both"/>
        <w:rPr>
          <w:lang w:val="ru-RU"/>
        </w:rPr>
      </w:pPr>
      <w:r w:rsidRPr="00AE56FF">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6A7333" w:rsidRPr="00AE56FF" w:rsidRDefault="00BD728B">
      <w:pPr>
        <w:spacing w:after="0"/>
        <w:ind w:firstLine="600"/>
        <w:jc w:val="both"/>
        <w:rPr>
          <w:lang w:val="ru-RU"/>
        </w:rPr>
      </w:pPr>
      <w:r w:rsidRPr="00AE56FF">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AE56FF">
        <w:rPr>
          <w:rFonts w:ascii="Times New Roman" w:hAnsi="Times New Roman"/>
          <w:color w:val="000000"/>
          <w:sz w:val="28"/>
          <w:lang w:val="ru-RU"/>
        </w:rPr>
        <w:t>Х – начала ХХ</w:t>
      </w:r>
      <w:r>
        <w:rPr>
          <w:rFonts w:ascii="Times New Roman" w:hAnsi="Times New Roman"/>
          <w:color w:val="000000"/>
          <w:sz w:val="28"/>
        </w:rPr>
        <w:t>I</w:t>
      </w:r>
      <w:r w:rsidRPr="00AE56FF">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 </w:t>
      </w:r>
    </w:p>
    <w:p w:rsidR="006A7333" w:rsidRPr="00AE56FF" w:rsidRDefault="00BD728B">
      <w:pPr>
        <w:spacing w:after="0"/>
        <w:ind w:firstLine="600"/>
        <w:jc w:val="both"/>
        <w:rPr>
          <w:lang w:val="ru-RU"/>
        </w:rPr>
      </w:pPr>
      <w:proofErr w:type="gramStart"/>
      <w:r w:rsidRPr="00AE56FF">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AE56FF">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w:t>
      </w:r>
      <w:proofErr w:type="gramEnd"/>
      <w:r w:rsidRPr="00AE56FF">
        <w:rPr>
          <w:rFonts w:ascii="Times New Roman" w:hAnsi="Times New Roman"/>
          <w:color w:val="000000"/>
          <w:sz w:val="28"/>
          <w:lang w:val="ru-RU"/>
        </w:rPr>
        <w:t xml:space="preserve"> </w:t>
      </w:r>
      <w:proofErr w:type="gramStart"/>
      <w:r w:rsidRPr="00AE56FF">
        <w:rPr>
          <w:rFonts w:ascii="Times New Roman" w:hAnsi="Times New Roman"/>
          <w:color w:val="000000"/>
          <w:sz w:val="28"/>
          <w:lang w:val="ru-RU"/>
        </w:rPr>
        <w:t>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w:t>
      </w:r>
      <w:proofErr w:type="gramEnd"/>
      <w:r w:rsidRPr="00AE56FF">
        <w:rPr>
          <w:rFonts w:ascii="Times New Roman" w:hAnsi="Times New Roman"/>
          <w:color w:val="000000"/>
          <w:sz w:val="28"/>
          <w:lang w:val="ru-RU"/>
        </w:rPr>
        <w:t xml:space="preserve">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6A7333" w:rsidRPr="00AE56FF" w:rsidRDefault="00BD728B">
      <w:pPr>
        <w:spacing w:after="0"/>
        <w:ind w:firstLine="600"/>
        <w:jc w:val="both"/>
        <w:rPr>
          <w:lang w:val="ru-RU"/>
        </w:rPr>
      </w:pPr>
      <w:r w:rsidRPr="00AE56FF">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AE56FF">
        <w:rPr>
          <w:rFonts w:ascii="Times New Roman" w:hAnsi="Times New Roman"/>
          <w:color w:val="000000"/>
          <w:sz w:val="28"/>
          <w:lang w:val="ru-RU"/>
        </w:rPr>
        <w:t>Х – начала ХХ</w:t>
      </w:r>
      <w:r>
        <w:rPr>
          <w:rFonts w:ascii="Times New Roman" w:hAnsi="Times New Roman"/>
          <w:color w:val="000000"/>
          <w:sz w:val="28"/>
        </w:rPr>
        <w:t>I</w:t>
      </w:r>
      <w:r w:rsidRPr="00AE56FF">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6A7333" w:rsidRPr="00AE56FF" w:rsidRDefault="00BD728B">
      <w:pPr>
        <w:spacing w:after="0"/>
        <w:ind w:firstLine="600"/>
        <w:jc w:val="both"/>
        <w:rPr>
          <w:lang w:val="ru-RU"/>
        </w:rPr>
      </w:pPr>
      <w:r w:rsidRPr="00AE56FF">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AE56FF">
        <w:rPr>
          <w:rFonts w:ascii="Times New Roman" w:hAnsi="Times New Roman"/>
          <w:color w:val="000000"/>
          <w:sz w:val="28"/>
          <w:lang w:val="ru-RU"/>
        </w:rPr>
        <w:t>мотивированных</w:t>
      </w:r>
      <w:proofErr w:type="gramEnd"/>
      <w:r w:rsidRPr="00AE56FF">
        <w:rPr>
          <w:rFonts w:ascii="Times New Roman" w:hAnsi="Times New Roman"/>
          <w:color w:val="000000"/>
          <w:sz w:val="28"/>
          <w:lang w:val="ru-RU"/>
        </w:rPr>
        <w:t xml:space="preserve"> и способных обучающихся, выбравших данный уровень изучения предмета.</w:t>
      </w:r>
    </w:p>
    <w:p w:rsidR="006A7333" w:rsidRPr="00AE56FF" w:rsidRDefault="00BD728B">
      <w:pPr>
        <w:spacing w:after="0"/>
        <w:ind w:left="120"/>
        <w:rPr>
          <w:lang w:val="ru-RU"/>
        </w:rPr>
      </w:pPr>
      <w:r w:rsidRPr="00AE56FF">
        <w:rPr>
          <w:rFonts w:ascii="Times New Roman" w:hAnsi="Times New Roman"/>
          <w:b/>
          <w:color w:val="000000"/>
          <w:sz w:val="28"/>
          <w:lang w:val="ru-RU"/>
        </w:rPr>
        <w:t>ЦЕЛИ ИЗУЧЕНИЯ УЧЕБНОГО ПРЕДМЕТА «ЛИТЕРАТУРА»</w:t>
      </w:r>
    </w:p>
    <w:p w:rsidR="006A7333" w:rsidRPr="00AE56FF" w:rsidRDefault="006A7333">
      <w:pPr>
        <w:spacing w:after="0"/>
        <w:ind w:left="120"/>
        <w:jc w:val="center"/>
        <w:rPr>
          <w:lang w:val="ru-RU"/>
        </w:rPr>
      </w:pPr>
    </w:p>
    <w:p w:rsidR="006A7333" w:rsidRPr="00AE56FF" w:rsidRDefault="00BD728B">
      <w:pPr>
        <w:spacing w:after="0"/>
        <w:ind w:firstLine="600"/>
        <w:jc w:val="both"/>
        <w:rPr>
          <w:lang w:val="ru-RU"/>
        </w:rPr>
      </w:pPr>
      <w:r w:rsidRPr="00AE56FF">
        <w:rPr>
          <w:rFonts w:ascii="Times New Roman" w:hAnsi="Times New Roman"/>
          <w:color w:val="000000"/>
          <w:sz w:val="28"/>
          <w:lang w:val="ru-RU"/>
        </w:rPr>
        <w:t>Цели изучения предмета «Литература» в средней школе состоят:</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6A7333" w:rsidRPr="00AE56FF" w:rsidRDefault="00BD728B">
      <w:pPr>
        <w:spacing w:after="0"/>
        <w:ind w:firstLine="600"/>
        <w:jc w:val="both"/>
        <w:rPr>
          <w:lang w:val="ru-RU"/>
        </w:rPr>
      </w:pPr>
      <w:r w:rsidRPr="00AE56FF">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6A7333" w:rsidRPr="00AE56FF" w:rsidRDefault="00BD728B">
      <w:pPr>
        <w:spacing w:after="0"/>
        <w:ind w:firstLine="600"/>
        <w:jc w:val="both"/>
        <w:rPr>
          <w:lang w:val="ru-RU"/>
        </w:rPr>
      </w:pPr>
      <w:proofErr w:type="gramStart"/>
      <w:r w:rsidRPr="00AE56FF">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AE56FF">
        <w:rPr>
          <w:rFonts w:ascii="Times New Roman" w:hAnsi="Times New Roman"/>
          <w:color w:val="000000"/>
          <w:sz w:val="28"/>
          <w:lang w:val="ru-RU"/>
        </w:rPr>
        <w:lastRenderedPageBreak/>
        <w:t>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AE56FF">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6A7333" w:rsidRPr="00AE56FF" w:rsidRDefault="00BD728B">
      <w:pPr>
        <w:spacing w:after="0"/>
        <w:ind w:firstLine="600"/>
        <w:jc w:val="both"/>
        <w:rPr>
          <w:lang w:val="ru-RU"/>
        </w:rPr>
      </w:pPr>
      <w:proofErr w:type="gramStart"/>
      <w:r w:rsidRPr="00AE56FF">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AE56FF">
        <w:rPr>
          <w:rFonts w:ascii="Times New Roman" w:hAnsi="Times New Roman"/>
          <w:color w:val="000000"/>
          <w:sz w:val="28"/>
          <w:lang w:val="ru-RU"/>
        </w:rPr>
        <w:t>Х – начала ХХ</w:t>
      </w:r>
      <w:r>
        <w:rPr>
          <w:rFonts w:ascii="Times New Roman" w:hAnsi="Times New Roman"/>
          <w:color w:val="000000"/>
          <w:sz w:val="28"/>
        </w:rPr>
        <w:t>I</w:t>
      </w:r>
      <w:r w:rsidRPr="00AE56FF">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AE56FF">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6A7333" w:rsidRPr="00AE56FF" w:rsidRDefault="00BD728B">
      <w:pPr>
        <w:spacing w:after="0"/>
        <w:ind w:firstLine="600"/>
        <w:jc w:val="both"/>
        <w:rPr>
          <w:lang w:val="ru-RU"/>
        </w:rPr>
      </w:pPr>
      <w:proofErr w:type="gramStart"/>
      <w:r w:rsidRPr="00AE56FF">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AE56FF">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6A7333" w:rsidRPr="00AE56FF" w:rsidRDefault="00BD728B">
      <w:pPr>
        <w:spacing w:after="0"/>
        <w:ind w:firstLine="600"/>
        <w:jc w:val="both"/>
        <w:rPr>
          <w:lang w:val="ru-RU"/>
        </w:rPr>
      </w:pPr>
      <w:proofErr w:type="gramStart"/>
      <w:r w:rsidRPr="00AE56FF">
        <w:rPr>
          <w:rFonts w:ascii="Times New Roman" w:hAnsi="Times New Roman"/>
          <w:color w:val="000000"/>
          <w:sz w:val="28"/>
          <w:lang w:val="ru-RU"/>
        </w:rPr>
        <w:t xml:space="preserve">Задачи, связанные с воспитанием читательских качеств </w:t>
      </w:r>
      <w:r w:rsidRPr="00AE56FF">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AE56FF">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AE56FF">
        <w:rPr>
          <w:rFonts w:ascii="Times New Roman" w:hAnsi="Times New Roman"/>
          <w:color w:val="000000"/>
          <w:sz w:val="28"/>
          <w:lang w:val="ru-RU"/>
        </w:rPr>
        <w:t xml:space="preserve"> </w:t>
      </w:r>
      <w:proofErr w:type="gramStart"/>
      <w:r w:rsidRPr="00AE56FF">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w:t>
      </w:r>
      <w:r w:rsidRPr="00AE56FF">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6A7333" w:rsidRPr="00AE56FF" w:rsidRDefault="00BD728B">
      <w:pPr>
        <w:spacing w:after="0"/>
        <w:ind w:firstLine="600"/>
        <w:jc w:val="both"/>
        <w:rPr>
          <w:lang w:val="ru-RU"/>
        </w:rPr>
      </w:pPr>
      <w:proofErr w:type="gramStart"/>
      <w:r w:rsidRPr="00AE56FF">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6A7333" w:rsidRPr="00AE56FF" w:rsidRDefault="00BD728B">
      <w:pPr>
        <w:spacing w:after="0"/>
        <w:ind w:left="120"/>
        <w:rPr>
          <w:lang w:val="ru-RU"/>
        </w:rPr>
      </w:pPr>
      <w:r w:rsidRPr="00AE56FF">
        <w:rPr>
          <w:rFonts w:ascii="Times New Roman" w:hAnsi="Times New Roman"/>
          <w:b/>
          <w:color w:val="000000"/>
          <w:sz w:val="28"/>
          <w:lang w:val="ru-RU"/>
        </w:rPr>
        <w:t>МЕСТО УЧЕБНОГО ПРЕДМЕТА «ЛИТЕРАТУРА» В УЧЕБНОМ ПЛАНЕ</w:t>
      </w:r>
    </w:p>
    <w:p w:rsidR="006A7333" w:rsidRPr="00AE56FF" w:rsidRDefault="006A7333">
      <w:pPr>
        <w:spacing w:after="0"/>
        <w:ind w:left="120"/>
        <w:jc w:val="both"/>
        <w:rPr>
          <w:lang w:val="ru-RU"/>
        </w:rPr>
      </w:pP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6A7333" w:rsidRPr="00AE56FF" w:rsidRDefault="006A7333">
      <w:pPr>
        <w:rPr>
          <w:lang w:val="ru-RU"/>
        </w:rPr>
        <w:sectPr w:rsidR="006A7333" w:rsidRPr="00AE56FF">
          <w:pgSz w:w="11906" w:h="16383"/>
          <w:pgMar w:top="1134" w:right="850" w:bottom="1134" w:left="1701" w:header="720" w:footer="720" w:gutter="0"/>
          <w:cols w:space="720"/>
        </w:sectPr>
      </w:pPr>
      <w:bookmarkStart w:id="4" w:name="block-57695915"/>
    </w:p>
    <w:bookmarkEnd w:id="4"/>
    <w:p w:rsidR="006A7333" w:rsidRPr="00AE56FF" w:rsidRDefault="00BD728B">
      <w:pPr>
        <w:spacing w:after="0"/>
        <w:ind w:left="120"/>
        <w:rPr>
          <w:lang w:val="ru-RU"/>
        </w:rPr>
      </w:pPr>
      <w:r w:rsidRPr="00AE56FF">
        <w:rPr>
          <w:rFonts w:ascii="Times New Roman" w:hAnsi="Times New Roman"/>
          <w:b/>
          <w:color w:val="000000"/>
          <w:sz w:val="28"/>
          <w:lang w:val="ru-RU"/>
        </w:rPr>
        <w:lastRenderedPageBreak/>
        <w:t xml:space="preserve">СОДЕРЖАНИЕ УЧЕБНОГО ПРЕДМЕТА «ЛИТЕРАТУРА» </w:t>
      </w:r>
    </w:p>
    <w:p w:rsidR="006A7333" w:rsidRPr="00AE56FF" w:rsidRDefault="006A7333">
      <w:pPr>
        <w:spacing w:after="0"/>
        <w:ind w:left="120"/>
        <w:rPr>
          <w:lang w:val="ru-RU"/>
        </w:rPr>
      </w:pPr>
    </w:p>
    <w:p w:rsidR="006A7333" w:rsidRPr="00AE56FF" w:rsidRDefault="00BD728B">
      <w:pPr>
        <w:spacing w:after="0"/>
        <w:ind w:left="120"/>
        <w:rPr>
          <w:lang w:val="ru-RU"/>
        </w:rPr>
      </w:pPr>
      <w:r w:rsidRPr="00AE56FF">
        <w:rPr>
          <w:rFonts w:ascii="Times New Roman" w:hAnsi="Times New Roman"/>
          <w:b/>
          <w:color w:val="000000"/>
          <w:sz w:val="28"/>
          <w:lang w:val="ru-RU"/>
        </w:rPr>
        <w:t>10 КЛАСС</w:t>
      </w:r>
    </w:p>
    <w:p w:rsidR="006A7333" w:rsidRPr="00AE56FF" w:rsidRDefault="006A7333">
      <w:pPr>
        <w:spacing w:after="0"/>
        <w:ind w:left="120"/>
        <w:rPr>
          <w:lang w:val="ru-RU"/>
        </w:rPr>
      </w:pPr>
    </w:p>
    <w:p w:rsidR="006A7333" w:rsidRPr="00AE56FF" w:rsidRDefault="00BD728B">
      <w:pPr>
        <w:spacing w:after="0"/>
        <w:ind w:firstLine="600"/>
        <w:jc w:val="both"/>
        <w:rPr>
          <w:lang w:val="ru-RU"/>
        </w:rPr>
      </w:pPr>
      <w:r w:rsidRPr="00AE56FF">
        <w:rPr>
          <w:rFonts w:ascii="Times New Roman" w:hAnsi="Times New Roman"/>
          <w:b/>
          <w:color w:val="000000"/>
          <w:sz w:val="28"/>
          <w:lang w:val="ru-RU"/>
        </w:rPr>
        <w:t>Обобщающее повторение</w:t>
      </w:r>
    </w:p>
    <w:p w:rsidR="006A7333" w:rsidRPr="00AE56FF" w:rsidRDefault="00BD728B">
      <w:pPr>
        <w:spacing w:after="0"/>
        <w:ind w:firstLine="600"/>
        <w:jc w:val="both"/>
        <w:rPr>
          <w:lang w:val="ru-RU"/>
        </w:rPr>
      </w:pPr>
      <w:proofErr w:type="gramStart"/>
      <w:r w:rsidRPr="00AE56FF">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AE56FF">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AE56FF">
        <w:rPr>
          <w:rFonts w:ascii="Times New Roman" w:hAnsi="Times New Roman"/>
          <w:color w:val="000000"/>
          <w:sz w:val="28"/>
          <w:lang w:val="ru-RU"/>
        </w:rPr>
        <w:t xml:space="preserve"> </w:t>
      </w:r>
      <w:proofErr w:type="gramStart"/>
      <w:r w:rsidRPr="00AE56FF">
        <w:rPr>
          <w:rFonts w:ascii="Times New Roman" w:hAnsi="Times New Roman"/>
          <w:color w:val="000000"/>
          <w:sz w:val="28"/>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E56FF">
        <w:rPr>
          <w:rFonts w:ascii="Times New Roman" w:hAnsi="Times New Roman"/>
          <w:b/>
          <w:color w:val="000000"/>
          <w:sz w:val="28"/>
          <w:lang w:val="ru-RU"/>
        </w:rPr>
        <w:t xml:space="preserve"> века</w:t>
      </w:r>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А. Н. Островский. </w:t>
      </w:r>
      <w:r w:rsidRPr="00AE56FF">
        <w:rPr>
          <w:rFonts w:ascii="Times New Roman" w:hAnsi="Times New Roman"/>
          <w:color w:val="000000"/>
          <w:sz w:val="28"/>
          <w:lang w:val="ru-RU"/>
        </w:rPr>
        <w:t>Драма «Гроза».</w:t>
      </w:r>
    </w:p>
    <w:p w:rsidR="006A7333" w:rsidRPr="00AE56FF" w:rsidRDefault="00BD728B">
      <w:pPr>
        <w:spacing w:after="0"/>
        <w:ind w:firstLine="600"/>
        <w:jc w:val="both"/>
        <w:rPr>
          <w:lang w:val="ru-RU"/>
        </w:rPr>
      </w:pPr>
      <w:r w:rsidRPr="00AE56FF">
        <w:rPr>
          <w:rFonts w:ascii="Times New Roman" w:hAnsi="Times New Roman"/>
          <w:b/>
          <w:color w:val="000000"/>
          <w:sz w:val="28"/>
          <w:lang w:val="ru-RU"/>
        </w:rPr>
        <w:t>И. А. Гончаров.</w:t>
      </w:r>
      <w:r w:rsidRPr="00AE56FF">
        <w:rPr>
          <w:rFonts w:ascii="Times New Roman" w:hAnsi="Times New Roman"/>
          <w:color w:val="000000"/>
          <w:sz w:val="28"/>
          <w:lang w:val="ru-RU"/>
        </w:rPr>
        <w:t xml:space="preserve"> Роман «Обломов».</w:t>
      </w:r>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И. С. Тургенев. </w:t>
      </w:r>
      <w:r w:rsidRPr="00AE56FF">
        <w:rPr>
          <w:rFonts w:ascii="Times New Roman" w:hAnsi="Times New Roman"/>
          <w:color w:val="000000"/>
          <w:sz w:val="28"/>
          <w:lang w:val="ru-RU"/>
        </w:rPr>
        <w:t>Роман «Отцы и дети».</w:t>
      </w:r>
    </w:p>
    <w:p w:rsidR="006A7333" w:rsidRPr="00AE56FF" w:rsidRDefault="00BD728B">
      <w:pPr>
        <w:spacing w:after="0"/>
        <w:ind w:firstLine="600"/>
        <w:jc w:val="both"/>
        <w:rPr>
          <w:lang w:val="ru-RU"/>
        </w:rPr>
      </w:pPr>
      <w:r w:rsidRPr="00AE56FF">
        <w:rPr>
          <w:rFonts w:ascii="Times New Roman" w:hAnsi="Times New Roman"/>
          <w:b/>
          <w:color w:val="000000"/>
          <w:sz w:val="28"/>
          <w:lang w:val="ru-RU"/>
        </w:rPr>
        <w:t>Ф. И. Тютчев.</w:t>
      </w:r>
      <w:r w:rsidRPr="00AE56FF">
        <w:rPr>
          <w:rFonts w:ascii="Times New Roman" w:hAnsi="Times New Roman"/>
          <w:color w:val="000000"/>
          <w:sz w:val="28"/>
          <w:lang w:val="ru-RU"/>
        </w:rPr>
        <w:t xml:space="preserve"> Стихотворения </w:t>
      </w:r>
      <w:bookmarkStart w:id="5" w:name="48bc43c6-6543-4d2e-be22-d1d9dcade9cc"/>
      <w:r w:rsidRPr="00AE56FF">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AE56FF">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5"/>
    </w:p>
    <w:p w:rsidR="006A7333" w:rsidRPr="00AE56FF" w:rsidRDefault="00BD728B">
      <w:pPr>
        <w:spacing w:after="0"/>
        <w:ind w:firstLine="600"/>
        <w:jc w:val="both"/>
        <w:rPr>
          <w:lang w:val="ru-RU"/>
        </w:rPr>
      </w:pPr>
      <w:r w:rsidRPr="00AE56FF">
        <w:rPr>
          <w:rFonts w:ascii="Times New Roman" w:hAnsi="Times New Roman"/>
          <w:b/>
          <w:color w:val="000000"/>
          <w:sz w:val="28"/>
          <w:lang w:val="ru-RU"/>
        </w:rPr>
        <w:t>Н. А. Некрасов.</w:t>
      </w:r>
      <w:r w:rsidRPr="00AE56FF">
        <w:rPr>
          <w:rFonts w:ascii="Times New Roman" w:hAnsi="Times New Roman"/>
          <w:color w:val="000000"/>
          <w:sz w:val="28"/>
          <w:lang w:val="ru-RU"/>
        </w:rPr>
        <w:t xml:space="preserve"> Стихотворения </w:t>
      </w:r>
      <w:bookmarkStart w:id="6" w:name="031b8cc4-cde5-4a9c-905b-e00f20638553"/>
      <w:r w:rsidRPr="00AE56FF">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p>
    <w:p w:rsidR="006A7333" w:rsidRPr="00AE56FF" w:rsidRDefault="00BD728B">
      <w:pPr>
        <w:spacing w:after="0"/>
        <w:ind w:firstLine="600"/>
        <w:jc w:val="both"/>
        <w:rPr>
          <w:lang w:val="ru-RU"/>
        </w:rPr>
      </w:pPr>
      <w:r w:rsidRPr="00AE56FF">
        <w:rPr>
          <w:rFonts w:ascii="Times New Roman" w:hAnsi="Times New Roman"/>
          <w:color w:val="000000"/>
          <w:sz w:val="28"/>
          <w:lang w:val="ru-RU"/>
        </w:rPr>
        <w:t>Поэма «Кому на Руси жить хорошо».</w:t>
      </w:r>
    </w:p>
    <w:p w:rsidR="006A7333" w:rsidRPr="00AE56FF" w:rsidRDefault="00BD728B">
      <w:pPr>
        <w:spacing w:after="0"/>
        <w:ind w:firstLine="600"/>
        <w:jc w:val="both"/>
        <w:rPr>
          <w:lang w:val="ru-RU"/>
        </w:rPr>
      </w:pPr>
      <w:r w:rsidRPr="00AE56FF">
        <w:rPr>
          <w:rFonts w:ascii="Times New Roman" w:hAnsi="Times New Roman"/>
          <w:b/>
          <w:color w:val="000000"/>
          <w:sz w:val="28"/>
          <w:lang w:val="ru-RU"/>
        </w:rPr>
        <w:t>А. А. Фет.</w:t>
      </w:r>
      <w:r w:rsidRPr="00AE56FF">
        <w:rPr>
          <w:rFonts w:ascii="Times New Roman" w:hAnsi="Times New Roman"/>
          <w:color w:val="000000"/>
          <w:sz w:val="28"/>
          <w:lang w:val="ru-RU"/>
        </w:rPr>
        <w:t xml:space="preserve"> Стихотворения </w:t>
      </w:r>
      <w:bookmarkStart w:id="7" w:name="eb23db15-b015-4a3a-8a97-7db9cc20cece"/>
      <w:r w:rsidRPr="00AE56FF">
        <w:rPr>
          <w:rFonts w:ascii="Times New Roman" w:hAnsi="Times New Roman"/>
          <w:color w:val="000000"/>
          <w:sz w:val="28"/>
          <w:lang w:val="ru-RU"/>
        </w:rPr>
        <w:t xml:space="preserve">(не менее трёх по выбору). </w:t>
      </w:r>
      <w:proofErr w:type="gramStart"/>
      <w:r w:rsidRPr="00AE56FF">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AE56FF">
        <w:rPr>
          <w:rFonts w:ascii="Times New Roman" w:hAnsi="Times New Roman"/>
          <w:color w:val="000000"/>
          <w:sz w:val="28"/>
          <w:lang w:val="ru-RU"/>
        </w:rPr>
        <w:t xml:space="preserve"> Луной был полон сад. Лежали…» и др.</w:t>
      </w:r>
      <w:bookmarkEnd w:id="7"/>
    </w:p>
    <w:p w:rsidR="006A7333" w:rsidRPr="00AE56FF" w:rsidRDefault="00BD728B">
      <w:pPr>
        <w:spacing w:after="0"/>
        <w:ind w:firstLine="600"/>
        <w:jc w:val="both"/>
        <w:rPr>
          <w:lang w:val="ru-RU"/>
        </w:rPr>
      </w:pPr>
      <w:r w:rsidRPr="00AE56FF">
        <w:rPr>
          <w:rFonts w:ascii="Times New Roman" w:hAnsi="Times New Roman"/>
          <w:b/>
          <w:color w:val="000000"/>
          <w:sz w:val="28"/>
          <w:lang w:val="ru-RU"/>
        </w:rPr>
        <w:t>М. Е. Салтыков-Щедрин.</w:t>
      </w:r>
      <w:r w:rsidRPr="00AE56FF">
        <w:rPr>
          <w:rFonts w:ascii="Times New Roman" w:hAnsi="Times New Roman"/>
          <w:color w:val="000000"/>
          <w:sz w:val="28"/>
          <w:lang w:val="ru-RU"/>
        </w:rPr>
        <w:t xml:space="preserve"> Роман-хроника «История одного города» </w:t>
      </w:r>
      <w:bookmarkStart w:id="8" w:name="29387ada-5345-4af2-8dea-d972ed55bcee"/>
      <w:r w:rsidRPr="00AE56FF">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8"/>
    </w:p>
    <w:p w:rsidR="006A7333" w:rsidRPr="00AE56FF" w:rsidRDefault="00BD728B">
      <w:pPr>
        <w:spacing w:after="0"/>
        <w:ind w:firstLine="600"/>
        <w:jc w:val="both"/>
        <w:rPr>
          <w:lang w:val="ru-RU"/>
        </w:rPr>
      </w:pPr>
      <w:r w:rsidRPr="00AE56FF">
        <w:rPr>
          <w:rFonts w:ascii="Times New Roman" w:hAnsi="Times New Roman"/>
          <w:b/>
          <w:color w:val="000000"/>
          <w:sz w:val="28"/>
          <w:lang w:val="ru-RU"/>
        </w:rPr>
        <w:t>Ф. М. Достоевский.</w:t>
      </w:r>
      <w:r w:rsidRPr="00AE56FF">
        <w:rPr>
          <w:rFonts w:ascii="Times New Roman" w:hAnsi="Times New Roman"/>
          <w:color w:val="000000"/>
          <w:sz w:val="28"/>
          <w:lang w:val="ru-RU"/>
        </w:rPr>
        <w:t xml:space="preserve"> Роман «Преступление и наказание».</w:t>
      </w:r>
    </w:p>
    <w:p w:rsidR="006A7333" w:rsidRPr="00AE56FF" w:rsidRDefault="00BD728B">
      <w:pPr>
        <w:spacing w:after="0"/>
        <w:ind w:firstLine="600"/>
        <w:jc w:val="both"/>
        <w:rPr>
          <w:lang w:val="ru-RU"/>
        </w:rPr>
      </w:pPr>
      <w:r w:rsidRPr="00AE56FF">
        <w:rPr>
          <w:rFonts w:ascii="Times New Roman" w:hAnsi="Times New Roman"/>
          <w:b/>
          <w:color w:val="000000"/>
          <w:sz w:val="28"/>
          <w:lang w:val="ru-RU"/>
        </w:rPr>
        <w:t>Л. Н. Толстой.</w:t>
      </w:r>
      <w:r w:rsidRPr="00AE56FF">
        <w:rPr>
          <w:rFonts w:ascii="Times New Roman" w:hAnsi="Times New Roman"/>
          <w:color w:val="000000"/>
          <w:sz w:val="28"/>
          <w:lang w:val="ru-RU"/>
        </w:rPr>
        <w:t xml:space="preserve"> Роман-эпопея «Война и мир».</w:t>
      </w:r>
    </w:p>
    <w:p w:rsidR="006A7333" w:rsidRPr="00AE56FF" w:rsidRDefault="00BD728B">
      <w:pPr>
        <w:spacing w:after="0"/>
        <w:ind w:firstLine="600"/>
        <w:jc w:val="both"/>
        <w:rPr>
          <w:lang w:val="ru-RU"/>
        </w:rPr>
      </w:pPr>
      <w:r w:rsidRPr="00AE56FF">
        <w:rPr>
          <w:rFonts w:ascii="Times New Roman" w:hAnsi="Times New Roman"/>
          <w:b/>
          <w:color w:val="000000"/>
          <w:sz w:val="28"/>
          <w:lang w:val="ru-RU"/>
        </w:rPr>
        <w:lastRenderedPageBreak/>
        <w:t>Н. С. Лесков.</w:t>
      </w:r>
      <w:r w:rsidRPr="00AE56FF">
        <w:rPr>
          <w:rFonts w:ascii="Times New Roman" w:hAnsi="Times New Roman"/>
          <w:color w:val="000000"/>
          <w:sz w:val="28"/>
          <w:lang w:val="ru-RU"/>
        </w:rPr>
        <w:t xml:space="preserve"> Рассказы и повести </w:t>
      </w:r>
      <w:bookmarkStart w:id="9" w:name="990e385f-9c2d-4e67-9c0b-d1aecc4752da"/>
      <w:r w:rsidRPr="00AE56FF">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9"/>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А. П. Чехов. </w:t>
      </w:r>
      <w:r w:rsidRPr="00AE56FF">
        <w:rPr>
          <w:rFonts w:ascii="Times New Roman" w:hAnsi="Times New Roman"/>
          <w:color w:val="000000"/>
          <w:sz w:val="28"/>
          <w:lang w:val="ru-RU"/>
        </w:rPr>
        <w:t xml:space="preserve">Рассказы </w:t>
      </w:r>
      <w:bookmarkStart w:id="10" w:name="b3d897a5-ac88-4049-9662-d528178c90e0"/>
      <w:r w:rsidRPr="00AE56FF">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0"/>
    </w:p>
    <w:p w:rsidR="006A7333" w:rsidRPr="00AE56FF" w:rsidRDefault="00BD728B">
      <w:pPr>
        <w:spacing w:after="0"/>
        <w:ind w:firstLine="600"/>
        <w:jc w:val="both"/>
        <w:rPr>
          <w:lang w:val="ru-RU"/>
        </w:rPr>
      </w:pPr>
      <w:r w:rsidRPr="00AE56FF">
        <w:rPr>
          <w:rFonts w:ascii="Times New Roman" w:hAnsi="Times New Roman"/>
          <w:color w:val="000000"/>
          <w:sz w:val="28"/>
          <w:lang w:val="ru-RU"/>
        </w:rPr>
        <w:t>Комедия «Вишнёвый сад».</w:t>
      </w:r>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AE56FF">
        <w:rPr>
          <w:rFonts w:ascii="Times New Roman" w:hAnsi="Times New Roman"/>
          <w:b/>
          <w:color w:val="000000"/>
          <w:sz w:val="28"/>
          <w:lang w:val="ru-RU"/>
        </w:rPr>
        <w:t xml:space="preserve"> века</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Статьи </w:t>
      </w:r>
      <w:r>
        <w:rPr>
          <w:rFonts w:ascii="Times New Roman" w:hAnsi="Times New Roman"/>
          <w:color w:val="000000"/>
          <w:sz w:val="28"/>
        </w:rPr>
        <w:t>H</w:t>
      </w:r>
      <w:r w:rsidRPr="00AE56FF">
        <w:rPr>
          <w:rFonts w:ascii="Times New Roman" w:hAnsi="Times New Roman"/>
          <w:color w:val="000000"/>
          <w:sz w:val="28"/>
          <w:lang w:val="ru-RU"/>
        </w:rPr>
        <w:t xml:space="preserve">. А. Добролюбова «Луч света в тёмном царстве», «Что такое </w:t>
      </w:r>
      <w:proofErr w:type="gramStart"/>
      <w:r w:rsidRPr="00AE56FF">
        <w:rPr>
          <w:rFonts w:ascii="Times New Roman" w:hAnsi="Times New Roman"/>
          <w:color w:val="000000"/>
          <w:sz w:val="28"/>
          <w:lang w:val="ru-RU"/>
        </w:rPr>
        <w:t>обломовщина</w:t>
      </w:r>
      <w:proofErr w:type="gramEnd"/>
      <w:r w:rsidRPr="00AE56FF">
        <w:rPr>
          <w:rFonts w:ascii="Times New Roman" w:hAnsi="Times New Roman"/>
          <w:color w:val="000000"/>
          <w:sz w:val="28"/>
          <w:lang w:val="ru-RU"/>
        </w:rPr>
        <w:t xml:space="preserve">?», Д. И. Писарева «Базаров» и др. </w:t>
      </w:r>
      <w:bookmarkStart w:id="11" w:name="04a2e017-0885-41b9-bb17-f10d0bd9f094"/>
      <w:r w:rsidRPr="00AE56FF">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1"/>
    </w:p>
    <w:p w:rsidR="006A7333" w:rsidRPr="00AE56FF" w:rsidRDefault="00BD728B">
      <w:pPr>
        <w:spacing w:after="0"/>
        <w:ind w:firstLine="600"/>
        <w:jc w:val="both"/>
        <w:rPr>
          <w:lang w:val="ru-RU"/>
        </w:rPr>
      </w:pPr>
      <w:r w:rsidRPr="00AE56FF">
        <w:rPr>
          <w:rFonts w:ascii="Times New Roman" w:hAnsi="Times New Roman"/>
          <w:b/>
          <w:color w:val="000000"/>
          <w:sz w:val="28"/>
          <w:lang w:val="ru-RU"/>
        </w:rPr>
        <w:t>Литература народов России</w:t>
      </w:r>
      <w:r w:rsidRPr="00AE56FF">
        <w:rPr>
          <w:rFonts w:ascii="Times New Roman" w:hAnsi="Times New Roman"/>
          <w:color w:val="000000"/>
          <w:sz w:val="28"/>
          <w:lang w:val="ru-RU"/>
        </w:rPr>
        <w:t xml:space="preserve"> </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Стихотворения </w:t>
      </w:r>
      <w:bookmarkStart w:id="12" w:name="3b5cbcbb-b3a7-4749-abe3-3cc4e5bb2c8e"/>
      <w:r w:rsidRPr="00AE56FF">
        <w:rPr>
          <w:rFonts w:ascii="Times New Roman" w:hAnsi="Times New Roman"/>
          <w:color w:val="000000"/>
          <w:sz w:val="28"/>
          <w:lang w:val="ru-RU"/>
        </w:rPr>
        <w:t>(не менее одного по выбору). Например, Г. Тукая, К. Хетагурова и др.</w:t>
      </w:r>
      <w:bookmarkEnd w:id="12"/>
    </w:p>
    <w:p w:rsidR="006A7333" w:rsidRPr="00AE56FF" w:rsidRDefault="00BD728B">
      <w:pPr>
        <w:spacing w:after="0"/>
        <w:ind w:firstLine="600"/>
        <w:jc w:val="both"/>
        <w:rPr>
          <w:lang w:val="ru-RU"/>
        </w:rPr>
      </w:pPr>
      <w:r w:rsidRPr="00AE56FF">
        <w:rPr>
          <w:rFonts w:ascii="Times New Roman" w:hAnsi="Times New Roman"/>
          <w:b/>
          <w:color w:val="000000"/>
          <w:sz w:val="28"/>
          <w:lang w:val="ru-RU"/>
        </w:rPr>
        <w:t>Зарубежная литература</w:t>
      </w:r>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AE56FF">
        <w:rPr>
          <w:rFonts w:ascii="Times New Roman" w:hAnsi="Times New Roman"/>
          <w:b/>
          <w:color w:val="000000"/>
          <w:sz w:val="28"/>
          <w:lang w:val="ru-RU"/>
        </w:rPr>
        <w:t xml:space="preserve"> века</w:t>
      </w:r>
      <w:r w:rsidRPr="00AE56FF">
        <w:rPr>
          <w:rFonts w:ascii="Times New Roman" w:hAnsi="Times New Roman"/>
          <w:color w:val="000000"/>
          <w:sz w:val="28"/>
          <w:lang w:val="ru-RU"/>
        </w:rPr>
        <w:t xml:space="preserve"> </w:t>
      </w:r>
      <w:bookmarkStart w:id="13" w:name="17f2a42b-a940-4cfd-a18f-21015aa4cb94"/>
      <w:r w:rsidRPr="00AE56FF">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3"/>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AE56FF">
        <w:rPr>
          <w:rFonts w:ascii="Times New Roman" w:hAnsi="Times New Roman"/>
          <w:b/>
          <w:color w:val="000000"/>
          <w:sz w:val="28"/>
          <w:lang w:val="ru-RU"/>
        </w:rPr>
        <w:t xml:space="preserve"> века</w:t>
      </w:r>
      <w:r w:rsidRPr="00AE56FF">
        <w:rPr>
          <w:rFonts w:ascii="Times New Roman" w:hAnsi="Times New Roman"/>
          <w:color w:val="000000"/>
          <w:sz w:val="28"/>
          <w:lang w:val="ru-RU"/>
        </w:rPr>
        <w:t xml:space="preserve"> </w:t>
      </w:r>
      <w:bookmarkStart w:id="14" w:name="8c1c8fd1-efb4-4f51-b941-6453d6bfb8b8"/>
      <w:r w:rsidRPr="00AE56FF">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4"/>
    </w:p>
    <w:p w:rsidR="006A7333" w:rsidRPr="00AE56FF" w:rsidRDefault="00BD728B">
      <w:pPr>
        <w:spacing w:after="0"/>
        <w:ind w:firstLine="600"/>
        <w:jc w:val="both"/>
        <w:rPr>
          <w:lang w:val="ru-RU"/>
        </w:rPr>
      </w:pPr>
      <w:r w:rsidRPr="00AE56FF">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AE56FF">
        <w:rPr>
          <w:rFonts w:ascii="Times New Roman" w:hAnsi="Times New Roman"/>
          <w:b/>
          <w:color w:val="000000"/>
          <w:spacing w:val="-4"/>
          <w:sz w:val="28"/>
          <w:lang w:val="ru-RU"/>
        </w:rPr>
        <w:t xml:space="preserve"> века</w:t>
      </w:r>
      <w:r w:rsidRPr="00AE56FF">
        <w:rPr>
          <w:rFonts w:ascii="Times New Roman" w:hAnsi="Times New Roman"/>
          <w:color w:val="000000"/>
          <w:spacing w:val="-4"/>
          <w:sz w:val="28"/>
          <w:lang w:val="ru-RU"/>
        </w:rPr>
        <w:t xml:space="preserve"> </w:t>
      </w:r>
      <w:bookmarkStart w:id="15" w:name="ae74ab82-e821-4eb4-b0bf-0ee6839f9b5f"/>
      <w:r w:rsidRPr="00AE56FF">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5"/>
    </w:p>
    <w:p w:rsidR="006A7333" w:rsidRPr="00AE56FF" w:rsidRDefault="00BD728B">
      <w:pPr>
        <w:spacing w:after="0"/>
        <w:ind w:left="120"/>
        <w:rPr>
          <w:lang w:val="ru-RU"/>
        </w:rPr>
      </w:pPr>
      <w:r w:rsidRPr="00AE56FF">
        <w:rPr>
          <w:rFonts w:ascii="Times New Roman" w:hAnsi="Times New Roman"/>
          <w:b/>
          <w:color w:val="000000"/>
          <w:sz w:val="28"/>
          <w:lang w:val="ru-RU"/>
        </w:rPr>
        <w:t>11 КЛАСС</w:t>
      </w:r>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AE56FF">
        <w:rPr>
          <w:rFonts w:ascii="Times New Roman" w:hAnsi="Times New Roman"/>
          <w:b/>
          <w:color w:val="000000"/>
          <w:sz w:val="28"/>
          <w:lang w:val="ru-RU"/>
        </w:rPr>
        <w:t xml:space="preserve"> – начала ХХ века</w:t>
      </w:r>
    </w:p>
    <w:p w:rsidR="006A7333" w:rsidRPr="00AE56FF" w:rsidRDefault="00BD728B">
      <w:pPr>
        <w:spacing w:after="0"/>
        <w:ind w:firstLine="600"/>
        <w:jc w:val="both"/>
        <w:rPr>
          <w:lang w:val="ru-RU"/>
        </w:rPr>
      </w:pPr>
      <w:r w:rsidRPr="00AE56FF">
        <w:rPr>
          <w:rFonts w:ascii="Times New Roman" w:hAnsi="Times New Roman"/>
          <w:b/>
          <w:color w:val="000000"/>
          <w:sz w:val="28"/>
          <w:lang w:val="ru-RU"/>
        </w:rPr>
        <w:t>А. И. Куприн.</w:t>
      </w:r>
      <w:r w:rsidRPr="00AE56FF">
        <w:rPr>
          <w:rFonts w:ascii="Times New Roman" w:hAnsi="Times New Roman"/>
          <w:color w:val="000000"/>
          <w:sz w:val="28"/>
          <w:lang w:val="ru-RU"/>
        </w:rPr>
        <w:t xml:space="preserve"> Рассказы и повести </w:t>
      </w:r>
      <w:bookmarkStart w:id="16" w:name="f5b4f9c4-7443-4753-ba4c-a2c07976aef2"/>
      <w:r w:rsidRPr="00AE56FF">
        <w:rPr>
          <w:rFonts w:ascii="Times New Roman" w:hAnsi="Times New Roman"/>
          <w:color w:val="000000"/>
          <w:sz w:val="28"/>
          <w:lang w:val="ru-RU"/>
        </w:rPr>
        <w:t>(одно произведение по выбору). Например, «Гранатовый браслет», «Олеся» и др.</w:t>
      </w:r>
      <w:bookmarkEnd w:id="16"/>
    </w:p>
    <w:p w:rsidR="006A7333" w:rsidRPr="00AE56FF" w:rsidRDefault="00BD728B">
      <w:pPr>
        <w:spacing w:after="0"/>
        <w:ind w:firstLine="600"/>
        <w:jc w:val="both"/>
        <w:rPr>
          <w:lang w:val="ru-RU"/>
        </w:rPr>
      </w:pPr>
      <w:r w:rsidRPr="00AE56FF">
        <w:rPr>
          <w:rFonts w:ascii="Times New Roman" w:hAnsi="Times New Roman"/>
          <w:b/>
          <w:color w:val="000000"/>
          <w:sz w:val="28"/>
          <w:lang w:val="ru-RU"/>
        </w:rPr>
        <w:t>Л. Н. Андреев.</w:t>
      </w:r>
      <w:r w:rsidRPr="00AE56FF">
        <w:rPr>
          <w:rFonts w:ascii="Times New Roman" w:hAnsi="Times New Roman"/>
          <w:color w:val="000000"/>
          <w:sz w:val="28"/>
          <w:lang w:val="ru-RU"/>
        </w:rPr>
        <w:t xml:space="preserve"> Рассказы и повести </w:t>
      </w:r>
      <w:bookmarkStart w:id="17" w:name="dc41bc66-179d-4397-83fd-ca30bee83713"/>
      <w:r w:rsidRPr="00AE56FF">
        <w:rPr>
          <w:rFonts w:ascii="Times New Roman" w:hAnsi="Times New Roman"/>
          <w:color w:val="000000"/>
          <w:sz w:val="28"/>
          <w:lang w:val="ru-RU"/>
        </w:rPr>
        <w:t>(одно произведение по выбору). Например, «Иуда Искариот», «Большой шлем» и др.</w:t>
      </w:r>
      <w:bookmarkEnd w:id="17"/>
    </w:p>
    <w:p w:rsidR="006A7333" w:rsidRPr="00AE56FF" w:rsidRDefault="00BD728B">
      <w:pPr>
        <w:spacing w:after="0"/>
        <w:ind w:firstLine="600"/>
        <w:jc w:val="both"/>
        <w:rPr>
          <w:lang w:val="ru-RU"/>
        </w:rPr>
      </w:pPr>
      <w:r w:rsidRPr="00AE56FF">
        <w:rPr>
          <w:rFonts w:ascii="Times New Roman" w:hAnsi="Times New Roman"/>
          <w:b/>
          <w:color w:val="000000"/>
          <w:sz w:val="28"/>
          <w:lang w:val="ru-RU"/>
        </w:rPr>
        <w:t>М. Горький.</w:t>
      </w:r>
      <w:r w:rsidRPr="00AE56FF">
        <w:rPr>
          <w:rFonts w:ascii="Times New Roman" w:hAnsi="Times New Roman"/>
          <w:color w:val="000000"/>
          <w:sz w:val="28"/>
          <w:lang w:val="ru-RU"/>
        </w:rPr>
        <w:t xml:space="preserve"> Рассказы </w:t>
      </w:r>
      <w:bookmarkStart w:id="18" w:name="872871ae-76b1-4069-99bb-4813aeaf5b5f"/>
      <w:r w:rsidRPr="00AE56FF">
        <w:rPr>
          <w:rFonts w:ascii="Times New Roman" w:hAnsi="Times New Roman"/>
          <w:color w:val="000000"/>
          <w:sz w:val="28"/>
          <w:lang w:val="ru-RU"/>
        </w:rPr>
        <w:t>(один по выбору). Например, «Старуха Изергиль», «Макар Чудра», «</w:t>
      </w:r>
      <w:proofErr w:type="gramStart"/>
      <w:r w:rsidRPr="00AE56FF">
        <w:rPr>
          <w:rFonts w:ascii="Times New Roman" w:hAnsi="Times New Roman"/>
          <w:color w:val="000000"/>
          <w:sz w:val="28"/>
          <w:lang w:val="ru-RU"/>
        </w:rPr>
        <w:t>Коновалов</w:t>
      </w:r>
      <w:proofErr w:type="gramEnd"/>
      <w:r w:rsidRPr="00AE56FF">
        <w:rPr>
          <w:rFonts w:ascii="Times New Roman" w:hAnsi="Times New Roman"/>
          <w:color w:val="000000"/>
          <w:sz w:val="28"/>
          <w:lang w:val="ru-RU"/>
        </w:rPr>
        <w:t>» и др.</w:t>
      </w:r>
      <w:bookmarkEnd w:id="18"/>
    </w:p>
    <w:p w:rsidR="006A7333" w:rsidRPr="00AE56FF" w:rsidRDefault="00BD728B">
      <w:pPr>
        <w:spacing w:after="0"/>
        <w:ind w:firstLine="600"/>
        <w:jc w:val="both"/>
        <w:rPr>
          <w:lang w:val="ru-RU"/>
        </w:rPr>
      </w:pPr>
      <w:r w:rsidRPr="00AE56FF">
        <w:rPr>
          <w:rFonts w:ascii="Times New Roman" w:hAnsi="Times New Roman"/>
          <w:color w:val="000000"/>
          <w:sz w:val="28"/>
          <w:lang w:val="ru-RU"/>
        </w:rPr>
        <w:t>Пьеса «На дне».</w:t>
      </w:r>
    </w:p>
    <w:p w:rsidR="006A7333" w:rsidRPr="00AE56FF" w:rsidRDefault="00BD728B">
      <w:pPr>
        <w:spacing w:after="0"/>
        <w:ind w:firstLine="600"/>
        <w:jc w:val="both"/>
        <w:rPr>
          <w:lang w:val="ru-RU"/>
        </w:rPr>
      </w:pPr>
      <w:r w:rsidRPr="00AE56FF">
        <w:rPr>
          <w:rFonts w:ascii="Times New Roman" w:hAnsi="Times New Roman"/>
          <w:b/>
          <w:color w:val="000000"/>
          <w:sz w:val="28"/>
          <w:lang w:val="ru-RU"/>
        </w:rPr>
        <w:t>Стихотворения поэтов Серебряного века</w:t>
      </w:r>
      <w:r w:rsidRPr="00AE56FF">
        <w:rPr>
          <w:rFonts w:ascii="Times New Roman" w:hAnsi="Times New Roman"/>
          <w:color w:val="000000"/>
          <w:sz w:val="28"/>
          <w:lang w:val="ru-RU"/>
        </w:rPr>
        <w:t xml:space="preserve"> </w:t>
      </w:r>
      <w:bookmarkStart w:id="19" w:name="85731615-6e36-4826-951f-8361c95154e0"/>
      <w:r w:rsidRPr="00AE56FF">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9"/>
    </w:p>
    <w:p w:rsidR="006A7333" w:rsidRPr="00AE56FF" w:rsidRDefault="00BD728B">
      <w:pPr>
        <w:spacing w:after="0"/>
        <w:ind w:firstLine="600"/>
        <w:jc w:val="both"/>
        <w:rPr>
          <w:lang w:val="ru-RU"/>
        </w:rPr>
      </w:pPr>
      <w:r w:rsidRPr="00AE56FF">
        <w:rPr>
          <w:rFonts w:ascii="Times New Roman" w:hAnsi="Times New Roman"/>
          <w:b/>
          <w:color w:val="000000"/>
          <w:sz w:val="28"/>
          <w:lang w:val="ru-RU"/>
        </w:rPr>
        <w:t>Литература ХХ века</w:t>
      </w:r>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И. А. Бунин. </w:t>
      </w:r>
      <w:r w:rsidRPr="00AE56FF">
        <w:rPr>
          <w:rFonts w:ascii="Times New Roman" w:hAnsi="Times New Roman"/>
          <w:color w:val="000000"/>
          <w:sz w:val="28"/>
          <w:lang w:val="ru-RU"/>
        </w:rPr>
        <w:t xml:space="preserve">Рассказы </w:t>
      </w:r>
      <w:bookmarkStart w:id="20" w:name="70a97074-7d81-4748-b129-2726f2b71a29"/>
      <w:r w:rsidRPr="00AE56FF">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0"/>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А. А. Блок. </w:t>
      </w:r>
      <w:r w:rsidRPr="00AE56FF">
        <w:rPr>
          <w:rFonts w:ascii="Times New Roman" w:hAnsi="Times New Roman"/>
          <w:color w:val="000000"/>
          <w:sz w:val="28"/>
          <w:lang w:val="ru-RU"/>
        </w:rPr>
        <w:t xml:space="preserve">Стихотворения </w:t>
      </w:r>
      <w:bookmarkStart w:id="21" w:name="a4a6f4cc-a053-4bb5-b25e-c30aaf2ca70a"/>
      <w:r w:rsidRPr="00AE56FF">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AE56FF">
        <w:rPr>
          <w:rFonts w:ascii="Times New Roman" w:hAnsi="Times New Roman"/>
          <w:color w:val="000000"/>
          <w:sz w:val="28"/>
          <w:lang w:val="ru-RU"/>
        </w:rPr>
        <w:lastRenderedPageBreak/>
        <w:t xml:space="preserve">раскинулась. </w:t>
      </w:r>
      <w:proofErr w:type="gramStart"/>
      <w:r w:rsidRPr="00AE56FF">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1"/>
      <w:proofErr w:type="gramEnd"/>
    </w:p>
    <w:p w:rsidR="006A7333" w:rsidRPr="00AE56FF" w:rsidRDefault="00BD728B">
      <w:pPr>
        <w:spacing w:after="0"/>
        <w:ind w:firstLine="600"/>
        <w:jc w:val="both"/>
        <w:rPr>
          <w:lang w:val="ru-RU"/>
        </w:rPr>
      </w:pPr>
      <w:r w:rsidRPr="00AE56FF">
        <w:rPr>
          <w:rFonts w:ascii="Times New Roman" w:hAnsi="Times New Roman"/>
          <w:color w:val="000000"/>
          <w:sz w:val="28"/>
          <w:lang w:val="ru-RU"/>
        </w:rPr>
        <w:t>Поэма «Двенадцать».</w:t>
      </w:r>
    </w:p>
    <w:p w:rsidR="006A7333" w:rsidRPr="00AE56FF" w:rsidRDefault="00BD728B">
      <w:pPr>
        <w:spacing w:after="0"/>
        <w:ind w:firstLine="600"/>
        <w:jc w:val="both"/>
        <w:rPr>
          <w:lang w:val="ru-RU"/>
        </w:rPr>
      </w:pPr>
      <w:r w:rsidRPr="00AE56FF">
        <w:rPr>
          <w:rFonts w:ascii="Times New Roman" w:hAnsi="Times New Roman"/>
          <w:b/>
          <w:color w:val="000000"/>
          <w:sz w:val="28"/>
          <w:lang w:val="ru-RU"/>
        </w:rPr>
        <w:t>В. В. Маяковский.</w:t>
      </w:r>
      <w:r w:rsidRPr="00AE56FF">
        <w:rPr>
          <w:rFonts w:ascii="Times New Roman" w:hAnsi="Times New Roman"/>
          <w:color w:val="000000"/>
          <w:sz w:val="28"/>
          <w:lang w:val="ru-RU"/>
        </w:rPr>
        <w:t xml:space="preserve"> Стихотворения </w:t>
      </w:r>
      <w:bookmarkStart w:id="22" w:name="2b3c2a47-fe46-4b3a-9c30-5945d739859d"/>
      <w:r w:rsidRPr="00AE56FF">
        <w:rPr>
          <w:rFonts w:ascii="Times New Roman" w:hAnsi="Times New Roman"/>
          <w:color w:val="000000"/>
          <w:sz w:val="28"/>
          <w:lang w:val="ru-RU"/>
        </w:rPr>
        <w:t xml:space="preserve">(не менее трёх по выбору). </w:t>
      </w:r>
      <w:proofErr w:type="gramStart"/>
      <w:r w:rsidRPr="00AE56FF">
        <w:rPr>
          <w:rFonts w:ascii="Times New Roman" w:hAnsi="Times New Roman"/>
          <w:color w:val="000000"/>
          <w:sz w:val="28"/>
          <w:lang w:val="ru-RU"/>
        </w:rPr>
        <w:t>Например, «А вы могли бы?», «Нате!», «Послушайте!», «Лиличка!», «Юбилейное», «Прозаседавшиеся», «Письмо Татьяне Яковлевой» и др.</w:t>
      </w:r>
      <w:bookmarkEnd w:id="22"/>
      <w:proofErr w:type="gramEnd"/>
    </w:p>
    <w:p w:rsidR="006A7333" w:rsidRPr="00AE56FF" w:rsidRDefault="00BD728B">
      <w:pPr>
        <w:spacing w:after="0"/>
        <w:ind w:firstLine="600"/>
        <w:jc w:val="both"/>
        <w:rPr>
          <w:lang w:val="ru-RU"/>
        </w:rPr>
      </w:pPr>
      <w:r w:rsidRPr="00AE56FF">
        <w:rPr>
          <w:rFonts w:ascii="Times New Roman" w:hAnsi="Times New Roman"/>
          <w:color w:val="000000"/>
          <w:sz w:val="28"/>
          <w:lang w:val="ru-RU"/>
        </w:rPr>
        <w:t>Поэма «Облако в штанах».</w:t>
      </w:r>
    </w:p>
    <w:p w:rsidR="006A7333" w:rsidRPr="00AE56FF" w:rsidRDefault="00BD728B">
      <w:pPr>
        <w:spacing w:after="0"/>
        <w:ind w:firstLine="600"/>
        <w:jc w:val="both"/>
        <w:rPr>
          <w:lang w:val="ru-RU"/>
        </w:rPr>
      </w:pPr>
      <w:r w:rsidRPr="00AE56FF">
        <w:rPr>
          <w:rFonts w:ascii="Times New Roman" w:hAnsi="Times New Roman"/>
          <w:b/>
          <w:color w:val="000000"/>
          <w:sz w:val="28"/>
          <w:lang w:val="ru-RU"/>
        </w:rPr>
        <w:t>С. А. Есенин.</w:t>
      </w:r>
      <w:r w:rsidRPr="00AE56FF">
        <w:rPr>
          <w:rFonts w:ascii="Times New Roman" w:hAnsi="Times New Roman"/>
          <w:color w:val="000000"/>
          <w:sz w:val="28"/>
          <w:lang w:val="ru-RU"/>
        </w:rPr>
        <w:t xml:space="preserve"> Стихотворения </w:t>
      </w:r>
      <w:bookmarkStart w:id="23" w:name="5201aaf3-88ee-4d00-a7eb-0a51549556d7"/>
      <w:r w:rsidRPr="00AE56FF">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3"/>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О. Э. Мандельштам. </w:t>
      </w:r>
      <w:r w:rsidRPr="00AE56FF">
        <w:rPr>
          <w:rFonts w:ascii="Times New Roman" w:hAnsi="Times New Roman"/>
          <w:color w:val="000000"/>
          <w:sz w:val="28"/>
          <w:lang w:val="ru-RU"/>
        </w:rPr>
        <w:t xml:space="preserve">Стихотворения </w:t>
      </w:r>
      <w:bookmarkStart w:id="24" w:name="d5b7ec4e-d33b-40d4-8b9c-bf970e0bbae0"/>
      <w:r w:rsidRPr="00AE56FF">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4"/>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М. И. Цветаева. </w:t>
      </w:r>
      <w:r w:rsidRPr="00AE56FF">
        <w:rPr>
          <w:rFonts w:ascii="Times New Roman" w:hAnsi="Times New Roman"/>
          <w:color w:val="000000"/>
          <w:sz w:val="28"/>
          <w:lang w:val="ru-RU"/>
        </w:rPr>
        <w:t xml:space="preserve">Стихотворения </w:t>
      </w:r>
      <w:bookmarkStart w:id="25" w:name="9f93f7c1-1e22-45d6-9a45-d041873c5e06"/>
      <w:r w:rsidRPr="00AE56FF">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5"/>
    </w:p>
    <w:p w:rsidR="006A7333" w:rsidRPr="00AE56FF" w:rsidRDefault="00BD728B">
      <w:pPr>
        <w:spacing w:after="0"/>
        <w:ind w:firstLine="600"/>
        <w:jc w:val="both"/>
        <w:rPr>
          <w:lang w:val="ru-RU"/>
        </w:rPr>
      </w:pPr>
      <w:r w:rsidRPr="00AE56FF">
        <w:rPr>
          <w:rFonts w:ascii="Times New Roman" w:hAnsi="Times New Roman"/>
          <w:b/>
          <w:color w:val="000000"/>
          <w:sz w:val="28"/>
          <w:lang w:val="ru-RU"/>
        </w:rPr>
        <w:t>А. А. Ахматова.</w:t>
      </w:r>
      <w:r w:rsidRPr="00AE56FF">
        <w:rPr>
          <w:rFonts w:ascii="Times New Roman" w:hAnsi="Times New Roman"/>
          <w:color w:val="000000"/>
          <w:sz w:val="28"/>
          <w:lang w:val="ru-RU"/>
        </w:rPr>
        <w:t xml:space="preserve"> Стихотворения </w:t>
      </w:r>
      <w:bookmarkStart w:id="26" w:name="3c0cb7ed-a0a7-4ce4-9002-bab0b002304c"/>
      <w:r w:rsidRPr="00AE56FF">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6"/>
    </w:p>
    <w:p w:rsidR="006A7333" w:rsidRPr="00AE56FF" w:rsidRDefault="00BD728B">
      <w:pPr>
        <w:spacing w:after="0"/>
        <w:ind w:firstLine="600"/>
        <w:jc w:val="both"/>
        <w:rPr>
          <w:lang w:val="ru-RU"/>
        </w:rPr>
      </w:pPr>
      <w:r w:rsidRPr="00AE56FF">
        <w:rPr>
          <w:rFonts w:ascii="Times New Roman" w:hAnsi="Times New Roman"/>
          <w:color w:val="000000"/>
          <w:sz w:val="28"/>
          <w:lang w:val="ru-RU"/>
        </w:rPr>
        <w:t>Поэма «Реквием».</w:t>
      </w:r>
    </w:p>
    <w:p w:rsidR="006A7333" w:rsidRPr="00AE56FF" w:rsidRDefault="00BD728B">
      <w:pPr>
        <w:spacing w:after="0"/>
        <w:ind w:firstLine="600"/>
        <w:jc w:val="both"/>
        <w:rPr>
          <w:lang w:val="ru-RU"/>
        </w:rPr>
      </w:pPr>
      <w:r w:rsidRPr="00AE56FF">
        <w:rPr>
          <w:rFonts w:ascii="Times New Roman" w:hAnsi="Times New Roman"/>
          <w:b/>
          <w:color w:val="000000"/>
          <w:sz w:val="28"/>
          <w:lang w:val="ru-RU"/>
        </w:rPr>
        <w:t>Н.А. Островский.</w:t>
      </w:r>
      <w:r w:rsidRPr="00AE56FF">
        <w:rPr>
          <w:rFonts w:ascii="Times New Roman" w:hAnsi="Times New Roman"/>
          <w:color w:val="000000"/>
          <w:sz w:val="28"/>
          <w:lang w:val="ru-RU"/>
        </w:rPr>
        <w:t xml:space="preserve"> Роман «Как закалялась сталь» </w:t>
      </w:r>
      <w:bookmarkStart w:id="27" w:name="e48a01bf-d108-4a36-ac38-aea54fcbe3db"/>
      <w:r w:rsidRPr="00AE56FF">
        <w:rPr>
          <w:rFonts w:ascii="Times New Roman" w:hAnsi="Times New Roman"/>
          <w:color w:val="000000"/>
          <w:sz w:val="28"/>
          <w:lang w:val="ru-RU"/>
        </w:rPr>
        <w:t>(избранные главы).</w:t>
      </w:r>
      <w:bookmarkEnd w:id="27"/>
    </w:p>
    <w:p w:rsidR="006A7333" w:rsidRPr="00AE56FF" w:rsidRDefault="00BD728B">
      <w:pPr>
        <w:spacing w:after="0"/>
        <w:ind w:firstLine="600"/>
        <w:jc w:val="both"/>
        <w:rPr>
          <w:lang w:val="ru-RU"/>
        </w:rPr>
      </w:pPr>
      <w:r w:rsidRPr="00AE56FF">
        <w:rPr>
          <w:rFonts w:ascii="Times New Roman" w:hAnsi="Times New Roman"/>
          <w:b/>
          <w:color w:val="000000"/>
          <w:sz w:val="28"/>
          <w:lang w:val="ru-RU"/>
        </w:rPr>
        <w:t>М. А. Шолохов.</w:t>
      </w:r>
      <w:r w:rsidRPr="00AE56FF">
        <w:rPr>
          <w:rFonts w:ascii="Times New Roman" w:hAnsi="Times New Roman"/>
          <w:color w:val="000000"/>
          <w:sz w:val="28"/>
          <w:lang w:val="ru-RU"/>
        </w:rPr>
        <w:t xml:space="preserve"> Роман-эпопея «Тихий Дон» </w:t>
      </w:r>
      <w:bookmarkStart w:id="28" w:name="f27c5f7b-a1ab-43d8-862a-0411b97a1265"/>
      <w:r w:rsidRPr="00AE56FF">
        <w:rPr>
          <w:rFonts w:ascii="Times New Roman" w:hAnsi="Times New Roman"/>
          <w:color w:val="000000"/>
          <w:sz w:val="28"/>
          <w:lang w:val="ru-RU"/>
        </w:rPr>
        <w:t>(избранные главы).</w:t>
      </w:r>
      <w:bookmarkEnd w:id="28"/>
    </w:p>
    <w:p w:rsidR="006A7333" w:rsidRPr="00AE56FF" w:rsidRDefault="00BD728B">
      <w:pPr>
        <w:spacing w:after="0"/>
        <w:ind w:firstLine="600"/>
        <w:jc w:val="both"/>
        <w:rPr>
          <w:lang w:val="ru-RU"/>
        </w:rPr>
      </w:pPr>
      <w:r w:rsidRPr="00AE56FF">
        <w:rPr>
          <w:rFonts w:ascii="Times New Roman" w:hAnsi="Times New Roman"/>
          <w:b/>
          <w:color w:val="000000"/>
          <w:sz w:val="28"/>
          <w:lang w:val="ru-RU"/>
        </w:rPr>
        <w:t>М. А. Булгаков.</w:t>
      </w:r>
      <w:r w:rsidRPr="00AE56FF">
        <w:rPr>
          <w:rFonts w:ascii="Times New Roman" w:hAnsi="Times New Roman"/>
          <w:color w:val="000000"/>
          <w:sz w:val="28"/>
          <w:lang w:val="ru-RU"/>
        </w:rPr>
        <w:t xml:space="preserve"> </w:t>
      </w:r>
      <w:bookmarkStart w:id="29" w:name="a01209a2-1aac-4c6b-8f05-e081bbd51ccf"/>
      <w:r w:rsidRPr="00AE56FF">
        <w:rPr>
          <w:rFonts w:ascii="Times New Roman" w:hAnsi="Times New Roman"/>
          <w:color w:val="000000"/>
          <w:sz w:val="28"/>
          <w:lang w:val="ru-RU"/>
        </w:rPr>
        <w:t>Романы «Белая гвардия», «Мастер и Маргарита» (один роман по выбору).</w:t>
      </w:r>
      <w:bookmarkEnd w:id="29"/>
    </w:p>
    <w:p w:rsidR="006A7333" w:rsidRPr="00AE56FF" w:rsidRDefault="00BD728B">
      <w:pPr>
        <w:spacing w:after="0"/>
        <w:ind w:firstLine="600"/>
        <w:jc w:val="both"/>
        <w:rPr>
          <w:lang w:val="ru-RU"/>
        </w:rPr>
      </w:pPr>
      <w:r w:rsidRPr="00AE56FF">
        <w:rPr>
          <w:rFonts w:ascii="Times New Roman" w:hAnsi="Times New Roman"/>
          <w:b/>
          <w:color w:val="000000"/>
          <w:sz w:val="28"/>
          <w:lang w:val="ru-RU"/>
        </w:rPr>
        <w:t>А. П. Платонов.</w:t>
      </w:r>
      <w:r w:rsidRPr="00AE56FF">
        <w:rPr>
          <w:rFonts w:ascii="Times New Roman" w:hAnsi="Times New Roman"/>
          <w:color w:val="000000"/>
          <w:sz w:val="28"/>
          <w:lang w:val="ru-RU"/>
        </w:rPr>
        <w:t xml:space="preserve"> Рассказы и повести </w:t>
      </w:r>
      <w:bookmarkStart w:id="30" w:name="25a48876-cee0-447d-87e6-2c57c5a3c824"/>
      <w:r w:rsidRPr="00AE56FF">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0"/>
    </w:p>
    <w:p w:rsidR="006A7333" w:rsidRPr="00AE56FF" w:rsidRDefault="00BD728B">
      <w:pPr>
        <w:spacing w:after="0"/>
        <w:ind w:firstLine="600"/>
        <w:jc w:val="both"/>
        <w:rPr>
          <w:lang w:val="ru-RU"/>
        </w:rPr>
      </w:pPr>
      <w:r w:rsidRPr="00AE56FF">
        <w:rPr>
          <w:rFonts w:ascii="Times New Roman" w:hAnsi="Times New Roman"/>
          <w:b/>
          <w:color w:val="000000"/>
          <w:sz w:val="28"/>
          <w:lang w:val="ru-RU"/>
        </w:rPr>
        <w:t>А. Т. Твардовский.</w:t>
      </w:r>
      <w:r w:rsidRPr="00AE56FF">
        <w:rPr>
          <w:rFonts w:ascii="Times New Roman" w:hAnsi="Times New Roman"/>
          <w:color w:val="000000"/>
          <w:sz w:val="28"/>
          <w:lang w:val="ru-RU"/>
        </w:rPr>
        <w:t xml:space="preserve"> Стихотворения </w:t>
      </w:r>
      <w:bookmarkStart w:id="31" w:name="e43fd9ee-b72b-4d83-8ff1-d3337a300cbf"/>
      <w:r w:rsidRPr="00AE56FF">
        <w:rPr>
          <w:rFonts w:ascii="Times New Roman" w:hAnsi="Times New Roman"/>
          <w:color w:val="000000"/>
          <w:sz w:val="28"/>
          <w:lang w:val="ru-RU"/>
        </w:rPr>
        <w:t xml:space="preserve">(не менее трёх по выбору). Например, «Вся суть в </w:t>
      </w:r>
      <w:proofErr w:type="gramStart"/>
      <w:r w:rsidRPr="00AE56FF">
        <w:rPr>
          <w:rFonts w:ascii="Times New Roman" w:hAnsi="Times New Roman"/>
          <w:color w:val="000000"/>
          <w:sz w:val="28"/>
          <w:lang w:val="ru-RU"/>
        </w:rPr>
        <w:t>одном-единственном</w:t>
      </w:r>
      <w:proofErr w:type="gramEnd"/>
      <w:r w:rsidRPr="00AE56FF">
        <w:rPr>
          <w:rFonts w:ascii="Times New Roman" w:hAnsi="Times New Roman"/>
          <w:color w:val="000000"/>
          <w:sz w:val="28"/>
          <w:lang w:val="ru-RU"/>
        </w:rPr>
        <w:t xml:space="preserve"> завете…», «Памяти матери» («В </w:t>
      </w:r>
      <w:r w:rsidRPr="00AE56FF">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1"/>
    </w:p>
    <w:p w:rsidR="006A7333" w:rsidRPr="00AE56FF" w:rsidRDefault="00BD728B">
      <w:pPr>
        <w:spacing w:after="0"/>
        <w:ind w:firstLine="600"/>
        <w:jc w:val="both"/>
        <w:rPr>
          <w:lang w:val="ru-RU"/>
        </w:rPr>
      </w:pPr>
      <w:r w:rsidRPr="00AE56FF">
        <w:rPr>
          <w:rFonts w:ascii="Times New Roman" w:hAnsi="Times New Roman"/>
          <w:b/>
          <w:color w:val="000000"/>
          <w:sz w:val="28"/>
          <w:lang w:val="ru-RU"/>
        </w:rPr>
        <w:t>Проза о Великой Отечественной войне</w:t>
      </w:r>
      <w:r w:rsidRPr="00AE56FF">
        <w:rPr>
          <w:rFonts w:ascii="Times New Roman" w:hAnsi="Times New Roman"/>
          <w:color w:val="000000"/>
          <w:sz w:val="28"/>
          <w:lang w:val="ru-RU"/>
        </w:rPr>
        <w:t xml:space="preserve"> </w:t>
      </w:r>
      <w:bookmarkStart w:id="32" w:name="58804967-2a76-494e-95cb-8abcf39ea1e4"/>
      <w:r w:rsidRPr="00AE56FF">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AE56FF">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AE56FF">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2"/>
    </w:p>
    <w:p w:rsidR="006A7333" w:rsidRPr="00AE56FF" w:rsidRDefault="00BD728B">
      <w:pPr>
        <w:spacing w:after="0"/>
        <w:ind w:firstLine="600"/>
        <w:rPr>
          <w:lang w:val="ru-RU"/>
        </w:rPr>
      </w:pPr>
      <w:r w:rsidRPr="00AE56FF">
        <w:rPr>
          <w:rFonts w:ascii="Times New Roman" w:hAnsi="Times New Roman"/>
          <w:b/>
          <w:color w:val="000000"/>
          <w:sz w:val="28"/>
          <w:lang w:val="ru-RU"/>
        </w:rPr>
        <w:t>А.А. Фадеев.</w:t>
      </w:r>
      <w:r w:rsidRPr="00AE56FF">
        <w:rPr>
          <w:rFonts w:ascii="Times New Roman" w:hAnsi="Times New Roman"/>
          <w:color w:val="000000"/>
          <w:sz w:val="28"/>
          <w:lang w:val="ru-RU"/>
        </w:rPr>
        <w:t xml:space="preserve"> Роман «Молодая гвардия».</w:t>
      </w:r>
    </w:p>
    <w:p w:rsidR="006A7333" w:rsidRPr="00AE56FF" w:rsidRDefault="00BD728B">
      <w:pPr>
        <w:spacing w:after="0"/>
        <w:ind w:firstLine="600"/>
        <w:rPr>
          <w:lang w:val="ru-RU"/>
        </w:rPr>
      </w:pPr>
      <w:r w:rsidRPr="00AE56FF">
        <w:rPr>
          <w:rFonts w:ascii="Times New Roman" w:hAnsi="Times New Roman"/>
          <w:b/>
          <w:color w:val="000000"/>
          <w:sz w:val="28"/>
          <w:lang w:val="ru-RU"/>
        </w:rPr>
        <w:t>В.О. Богомолов.</w:t>
      </w:r>
      <w:r w:rsidRPr="00AE56FF">
        <w:rPr>
          <w:rFonts w:ascii="Times New Roman" w:hAnsi="Times New Roman"/>
          <w:color w:val="000000"/>
          <w:sz w:val="28"/>
          <w:lang w:val="ru-RU"/>
        </w:rPr>
        <w:t xml:space="preserve"> Роман «В августе сорок четвёртого».</w:t>
      </w:r>
    </w:p>
    <w:p w:rsidR="006A7333" w:rsidRPr="00AE56FF" w:rsidRDefault="00BD728B">
      <w:pPr>
        <w:spacing w:after="0"/>
        <w:ind w:firstLine="600"/>
        <w:jc w:val="both"/>
        <w:rPr>
          <w:lang w:val="ru-RU"/>
        </w:rPr>
      </w:pPr>
      <w:r w:rsidRPr="00AE56FF">
        <w:rPr>
          <w:rFonts w:ascii="Times New Roman" w:hAnsi="Times New Roman"/>
          <w:b/>
          <w:color w:val="000000"/>
          <w:sz w:val="28"/>
          <w:lang w:val="ru-RU"/>
        </w:rPr>
        <w:t>Поэзия о Великой Отечественной войне.</w:t>
      </w:r>
      <w:r w:rsidRPr="00AE56FF">
        <w:rPr>
          <w:rFonts w:ascii="Times New Roman" w:hAnsi="Times New Roman"/>
          <w:color w:val="000000"/>
          <w:sz w:val="28"/>
          <w:lang w:val="ru-RU"/>
        </w:rPr>
        <w:t xml:space="preserve"> Стихотворения </w:t>
      </w:r>
      <w:bookmarkStart w:id="33" w:name="f48a819c-9518-499a-b498-179f3d51bef5"/>
      <w:r w:rsidRPr="00AE56FF">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3"/>
    </w:p>
    <w:p w:rsidR="006A7333" w:rsidRPr="00AE56FF" w:rsidRDefault="00BD728B">
      <w:pPr>
        <w:spacing w:after="0"/>
        <w:ind w:firstLine="600"/>
        <w:jc w:val="both"/>
        <w:rPr>
          <w:lang w:val="ru-RU"/>
        </w:rPr>
      </w:pPr>
      <w:r w:rsidRPr="00AE56FF">
        <w:rPr>
          <w:rFonts w:ascii="Times New Roman" w:hAnsi="Times New Roman"/>
          <w:b/>
          <w:color w:val="000000"/>
          <w:sz w:val="28"/>
          <w:lang w:val="ru-RU"/>
        </w:rPr>
        <w:t>Драматургия о Великой Отечественной войне.</w:t>
      </w:r>
      <w:r w:rsidRPr="00AE56FF">
        <w:rPr>
          <w:rFonts w:ascii="Times New Roman" w:hAnsi="Times New Roman"/>
          <w:color w:val="000000"/>
          <w:sz w:val="28"/>
          <w:lang w:val="ru-RU"/>
        </w:rPr>
        <w:t xml:space="preserve"> Пьесы </w:t>
      </w:r>
      <w:bookmarkStart w:id="34" w:name="d1f07fc4-c182-45e4-91ca-997381011912"/>
      <w:r w:rsidRPr="00AE56FF">
        <w:rPr>
          <w:rFonts w:ascii="Times New Roman" w:hAnsi="Times New Roman"/>
          <w:color w:val="000000"/>
          <w:sz w:val="28"/>
          <w:lang w:val="ru-RU"/>
        </w:rPr>
        <w:t>(одно произведение по выбору). Например, В. С. Розов «Вечно живые» и др.</w:t>
      </w:r>
      <w:bookmarkEnd w:id="34"/>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Б. Л. Пастернак. </w:t>
      </w:r>
      <w:r w:rsidRPr="00AE56FF">
        <w:rPr>
          <w:rFonts w:ascii="Times New Roman" w:hAnsi="Times New Roman"/>
          <w:color w:val="000000"/>
          <w:sz w:val="28"/>
          <w:lang w:val="ru-RU"/>
        </w:rPr>
        <w:t xml:space="preserve">Стихотворения </w:t>
      </w:r>
      <w:bookmarkStart w:id="35" w:name="e05951b0-befb-46a2-8c50-49a193644027"/>
      <w:r w:rsidRPr="00AE56FF">
        <w:rPr>
          <w:rFonts w:ascii="Times New Roman" w:hAnsi="Times New Roman"/>
          <w:color w:val="000000"/>
          <w:sz w:val="28"/>
          <w:lang w:val="ru-RU"/>
        </w:rPr>
        <w:t xml:space="preserve">(не менее трёх по выбору). Например, «Февраль. </w:t>
      </w:r>
      <w:proofErr w:type="gramStart"/>
      <w:r w:rsidRPr="00AE56FF">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5"/>
      <w:proofErr w:type="gramEnd"/>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А. И. Солженицын. </w:t>
      </w:r>
      <w:r w:rsidRPr="00AE56FF">
        <w:rPr>
          <w:rFonts w:ascii="Times New Roman" w:hAnsi="Times New Roman"/>
          <w:color w:val="000000"/>
          <w:sz w:val="28"/>
          <w:lang w:val="ru-RU"/>
        </w:rPr>
        <w:t xml:space="preserve">Произведения «Один день Ивана Денисовича», «Архипелаг ГУЛАГ» </w:t>
      </w:r>
      <w:bookmarkStart w:id="36" w:name="40e0b069-38d7-4e66-acc8-19c4efada76d"/>
      <w:r w:rsidRPr="00AE56FF">
        <w:rPr>
          <w:rFonts w:ascii="Times New Roman" w:hAnsi="Times New Roman"/>
          <w:color w:val="000000"/>
          <w:sz w:val="28"/>
          <w:lang w:val="ru-RU"/>
        </w:rPr>
        <w:t xml:space="preserve">(фрагменты книги по выбору, например, глава «Поэзия под плитой, </w:t>
      </w:r>
      <w:proofErr w:type="gramStart"/>
      <w:r w:rsidRPr="00AE56FF">
        <w:rPr>
          <w:rFonts w:ascii="Times New Roman" w:hAnsi="Times New Roman"/>
          <w:color w:val="000000"/>
          <w:sz w:val="28"/>
          <w:lang w:val="ru-RU"/>
        </w:rPr>
        <w:t>правда</w:t>
      </w:r>
      <w:proofErr w:type="gramEnd"/>
      <w:r w:rsidRPr="00AE56FF">
        <w:rPr>
          <w:rFonts w:ascii="Times New Roman" w:hAnsi="Times New Roman"/>
          <w:color w:val="000000"/>
          <w:sz w:val="28"/>
          <w:lang w:val="ru-RU"/>
        </w:rPr>
        <w:t xml:space="preserve"> под камнем»).</w:t>
      </w:r>
      <w:bookmarkEnd w:id="36"/>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В. М. Шукшин. </w:t>
      </w:r>
      <w:r w:rsidRPr="00AE56FF">
        <w:rPr>
          <w:rFonts w:ascii="Times New Roman" w:hAnsi="Times New Roman"/>
          <w:color w:val="000000"/>
          <w:sz w:val="28"/>
          <w:lang w:val="ru-RU"/>
        </w:rPr>
        <w:t xml:space="preserve">Рассказы </w:t>
      </w:r>
      <w:bookmarkStart w:id="37" w:name="96097b17-78a2-41f3-bf71-7c88cdcb7e0e"/>
      <w:r w:rsidRPr="00AE56FF">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7"/>
    </w:p>
    <w:p w:rsidR="006A7333" w:rsidRPr="00AE56FF" w:rsidRDefault="00BD728B">
      <w:pPr>
        <w:spacing w:after="0"/>
        <w:ind w:firstLine="600"/>
        <w:jc w:val="both"/>
        <w:rPr>
          <w:lang w:val="ru-RU"/>
        </w:rPr>
      </w:pPr>
      <w:r w:rsidRPr="00AE56FF">
        <w:rPr>
          <w:rFonts w:ascii="Times New Roman" w:hAnsi="Times New Roman"/>
          <w:b/>
          <w:color w:val="000000"/>
          <w:sz w:val="28"/>
          <w:lang w:val="ru-RU"/>
        </w:rPr>
        <w:t>В. Г. Распутин.</w:t>
      </w:r>
      <w:r w:rsidRPr="00AE56FF">
        <w:rPr>
          <w:rFonts w:ascii="Times New Roman" w:hAnsi="Times New Roman"/>
          <w:color w:val="000000"/>
          <w:sz w:val="28"/>
          <w:lang w:val="ru-RU"/>
        </w:rPr>
        <w:t xml:space="preserve"> Рассказы и повести </w:t>
      </w:r>
      <w:bookmarkStart w:id="38" w:name="171eceb7-50cc-4c35-88cb-6562fda34129"/>
      <w:r w:rsidRPr="00AE56FF">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AE56FF">
        <w:rPr>
          <w:rFonts w:ascii="Times New Roman" w:hAnsi="Times New Roman"/>
          <w:color w:val="000000"/>
          <w:sz w:val="28"/>
          <w:lang w:val="ru-RU"/>
        </w:rPr>
        <w:t>Матёрой</w:t>
      </w:r>
      <w:proofErr w:type="gramEnd"/>
      <w:r w:rsidRPr="00AE56FF">
        <w:rPr>
          <w:rFonts w:ascii="Times New Roman" w:hAnsi="Times New Roman"/>
          <w:color w:val="000000"/>
          <w:sz w:val="28"/>
          <w:lang w:val="ru-RU"/>
        </w:rPr>
        <w:t>» и др.</w:t>
      </w:r>
      <w:bookmarkEnd w:id="38"/>
    </w:p>
    <w:p w:rsidR="006A7333" w:rsidRPr="00AE56FF" w:rsidRDefault="00BD728B">
      <w:pPr>
        <w:spacing w:after="0"/>
        <w:ind w:firstLine="600"/>
        <w:jc w:val="both"/>
        <w:rPr>
          <w:lang w:val="ru-RU"/>
        </w:rPr>
      </w:pPr>
      <w:r w:rsidRPr="00AE56FF">
        <w:rPr>
          <w:rFonts w:ascii="Times New Roman" w:hAnsi="Times New Roman"/>
          <w:b/>
          <w:color w:val="000000"/>
          <w:sz w:val="28"/>
          <w:lang w:val="ru-RU"/>
        </w:rPr>
        <w:t>Н. М. Рубцов.</w:t>
      </w:r>
      <w:r w:rsidRPr="00AE56FF">
        <w:rPr>
          <w:rFonts w:ascii="Times New Roman" w:hAnsi="Times New Roman"/>
          <w:color w:val="000000"/>
          <w:sz w:val="28"/>
          <w:lang w:val="ru-RU"/>
        </w:rPr>
        <w:t xml:space="preserve"> Стихотворения </w:t>
      </w:r>
      <w:bookmarkStart w:id="39" w:name="f836bd4d-5188-4c24-bd4f-13c2d95b835a"/>
      <w:r w:rsidRPr="00AE56FF">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9"/>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И. А. Бродский. </w:t>
      </w:r>
      <w:r w:rsidRPr="00AE56FF">
        <w:rPr>
          <w:rFonts w:ascii="Times New Roman" w:hAnsi="Times New Roman"/>
          <w:color w:val="000000"/>
          <w:sz w:val="28"/>
          <w:lang w:val="ru-RU"/>
        </w:rPr>
        <w:t xml:space="preserve">Стихотворения </w:t>
      </w:r>
      <w:bookmarkStart w:id="40" w:name="468b4dfc-87f1-48b5-ba78-fe3973b0cefa"/>
      <w:r w:rsidRPr="00AE56FF">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0"/>
    </w:p>
    <w:p w:rsidR="006A7333" w:rsidRPr="00AE56FF" w:rsidRDefault="00BD728B">
      <w:pPr>
        <w:spacing w:after="0"/>
        <w:ind w:firstLine="600"/>
        <w:jc w:val="both"/>
        <w:rPr>
          <w:lang w:val="ru-RU"/>
        </w:rPr>
      </w:pPr>
      <w:r w:rsidRPr="00AE56FF">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AE56FF">
        <w:rPr>
          <w:rFonts w:ascii="Times New Roman" w:hAnsi="Times New Roman"/>
          <w:b/>
          <w:color w:val="000000"/>
          <w:sz w:val="28"/>
          <w:lang w:val="ru-RU"/>
        </w:rPr>
        <w:t xml:space="preserve"> – начала </w:t>
      </w:r>
      <w:r>
        <w:rPr>
          <w:rFonts w:ascii="Times New Roman" w:hAnsi="Times New Roman"/>
          <w:b/>
          <w:color w:val="000000"/>
          <w:sz w:val="28"/>
        </w:rPr>
        <w:t>XXI</w:t>
      </w:r>
      <w:r w:rsidRPr="00AE56FF">
        <w:rPr>
          <w:rFonts w:ascii="Times New Roman" w:hAnsi="Times New Roman"/>
          <w:b/>
          <w:color w:val="000000"/>
          <w:sz w:val="28"/>
          <w:lang w:val="ru-RU"/>
        </w:rPr>
        <w:t xml:space="preserve"> века.</w:t>
      </w:r>
      <w:r w:rsidRPr="00AE56FF">
        <w:rPr>
          <w:rFonts w:ascii="Times New Roman" w:hAnsi="Times New Roman"/>
          <w:color w:val="000000"/>
          <w:sz w:val="28"/>
          <w:lang w:val="ru-RU"/>
        </w:rPr>
        <w:t xml:space="preserve"> Рассказы, повести, романы </w:t>
      </w:r>
      <w:bookmarkStart w:id="41" w:name="a9bd0db2-65ed-403c-87bb-1535b0e82951"/>
      <w:r w:rsidRPr="00AE56FF">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w:t>
      </w:r>
      <w:proofErr w:type="gramStart"/>
      <w:r w:rsidRPr="00AE56FF">
        <w:rPr>
          <w:rFonts w:ascii="Times New Roman" w:hAnsi="Times New Roman"/>
          <w:color w:val="000000"/>
          <w:sz w:val="28"/>
          <w:lang w:val="ru-RU"/>
        </w:rPr>
        <w:t>угор» и</w:t>
      </w:r>
      <w:proofErr w:type="gramEnd"/>
      <w:r w:rsidRPr="00AE56FF">
        <w:rPr>
          <w:rFonts w:ascii="Times New Roman" w:hAnsi="Times New Roman"/>
          <w:color w:val="000000"/>
          <w:sz w:val="28"/>
          <w:lang w:val="ru-RU"/>
        </w:rPr>
        <w:t xml:space="preserve">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1"/>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AE56FF">
        <w:rPr>
          <w:rFonts w:ascii="Times New Roman" w:hAnsi="Times New Roman"/>
          <w:b/>
          <w:color w:val="000000"/>
          <w:sz w:val="28"/>
          <w:lang w:val="ru-RU"/>
        </w:rPr>
        <w:t xml:space="preserve"> – начала </w:t>
      </w:r>
      <w:r>
        <w:rPr>
          <w:rFonts w:ascii="Times New Roman" w:hAnsi="Times New Roman"/>
          <w:b/>
          <w:color w:val="000000"/>
          <w:sz w:val="28"/>
        </w:rPr>
        <w:t>XXI</w:t>
      </w:r>
      <w:r w:rsidRPr="00AE56FF">
        <w:rPr>
          <w:rFonts w:ascii="Times New Roman" w:hAnsi="Times New Roman"/>
          <w:b/>
          <w:color w:val="000000"/>
          <w:sz w:val="28"/>
          <w:lang w:val="ru-RU"/>
        </w:rPr>
        <w:t xml:space="preserve"> века. </w:t>
      </w:r>
      <w:r w:rsidRPr="00AE56FF">
        <w:rPr>
          <w:rFonts w:ascii="Times New Roman" w:hAnsi="Times New Roman"/>
          <w:color w:val="000000"/>
          <w:sz w:val="28"/>
          <w:lang w:val="ru-RU"/>
        </w:rPr>
        <w:t xml:space="preserve">Стихотворения </w:t>
      </w:r>
      <w:bookmarkStart w:id="42" w:name="bb14c4f4-bbfd-4b95-acac-dee391bb27d2"/>
      <w:r w:rsidRPr="00AE56FF">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2"/>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AE56FF">
        <w:rPr>
          <w:rFonts w:ascii="Times New Roman" w:hAnsi="Times New Roman"/>
          <w:b/>
          <w:color w:val="000000"/>
          <w:sz w:val="28"/>
          <w:lang w:val="ru-RU"/>
        </w:rPr>
        <w:t xml:space="preserve"> века.</w:t>
      </w:r>
      <w:r w:rsidRPr="00AE56FF">
        <w:rPr>
          <w:rFonts w:ascii="Times New Roman" w:hAnsi="Times New Roman"/>
          <w:color w:val="000000"/>
          <w:sz w:val="28"/>
          <w:lang w:val="ru-RU"/>
        </w:rPr>
        <w:t xml:space="preserve"> Пьесы </w:t>
      </w:r>
      <w:bookmarkStart w:id="43" w:name="fb12df69-ed8f-48ab-8ca6-a57ef48d4a76"/>
      <w:r w:rsidRPr="00AE56FF">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3"/>
    </w:p>
    <w:p w:rsidR="006A7333" w:rsidRPr="00AE56FF" w:rsidRDefault="00BD728B">
      <w:pPr>
        <w:spacing w:after="0"/>
        <w:ind w:firstLine="600"/>
        <w:jc w:val="both"/>
        <w:rPr>
          <w:lang w:val="ru-RU"/>
        </w:rPr>
      </w:pPr>
      <w:r w:rsidRPr="00AE56FF">
        <w:rPr>
          <w:rFonts w:ascii="Times New Roman" w:hAnsi="Times New Roman"/>
          <w:b/>
          <w:color w:val="000000"/>
          <w:sz w:val="28"/>
          <w:lang w:val="ru-RU"/>
        </w:rPr>
        <w:t>Литература народов России</w:t>
      </w:r>
      <w:r w:rsidRPr="00AE56FF">
        <w:rPr>
          <w:rFonts w:ascii="Times New Roman" w:hAnsi="Times New Roman"/>
          <w:color w:val="000000"/>
          <w:sz w:val="28"/>
          <w:lang w:val="ru-RU"/>
        </w:rPr>
        <w:t xml:space="preserve"> </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Рассказы, повести, стихотворения </w:t>
      </w:r>
      <w:bookmarkStart w:id="44" w:name="0f0c6efd-2243-4e7b-a9e6-610ded4f8ba6"/>
      <w:r w:rsidRPr="00AE56FF">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4"/>
    </w:p>
    <w:p w:rsidR="006A7333" w:rsidRPr="00AE56FF" w:rsidRDefault="00BD728B">
      <w:pPr>
        <w:spacing w:after="0"/>
        <w:ind w:firstLine="600"/>
        <w:jc w:val="both"/>
        <w:rPr>
          <w:lang w:val="ru-RU"/>
        </w:rPr>
      </w:pPr>
      <w:r w:rsidRPr="00AE56FF">
        <w:rPr>
          <w:rFonts w:ascii="Times New Roman" w:hAnsi="Times New Roman"/>
          <w:b/>
          <w:color w:val="000000"/>
          <w:sz w:val="28"/>
          <w:lang w:val="ru-RU"/>
        </w:rPr>
        <w:t>Зарубежная литература</w:t>
      </w:r>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AE56FF">
        <w:rPr>
          <w:rFonts w:ascii="Times New Roman" w:hAnsi="Times New Roman"/>
          <w:b/>
          <w:color w:val="000000"/>
          <w:sz w:val="28"/>
          <w:lang w:val="ru-RU"/>
        </w:rPr>
        <w:t xml:space="preserve"> века (одно произведение по выбору).</w:t>
      </w:r>
      <w:r w:rsidRPr="00AE56FF">
        <w:rPr>
          <w:rFonts w:ascii="Times New Roman" w:hAnsi="Times New Roman"/>
          <w:color w:val="000000"/>
          <w:sz w:val="28"/>
          <w:lang w:val="ru-RU"/>
        </w:rPr>
        <w:t xml:space="preserve"> </w:t>
      </w:r>
      <w:bookmarkStart w:id="45" w:name="3424e6a4-3ee0-472d-acee-634ba8415114"/>
      <w:r w:rsidRPr="00AE56FF">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5"/>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AE56FF">
        <w:rPr>
          <w:rFonts w:ascii="Times New Roman" w:hAnsi="Times New Roman"/>
          <w:b/>
          <w:color w:val="000000"/>
          <w:sz w:val="28"/>
          <w:lang w:val="ru-RU"/>
        </w:rPr>
        <w:t xml:space="preserve"> века</w:t>
      </w:r>
      <w:r w:rsidRPr="00AE56FF">
        <w:rPr>
          <w:rFonts w:ascii="Times New Roman" w:hAnsi="Times New Roman"/>
          <w:color w:val="000000"/>
          <w:sz w:val="28"/>
          <w:lang w:val="ru-RU"/>
        </w:rPr>
        <w:t xml:space="preserve"> </w:t>
      </w:r>
      <w:bookmarkStart w:id="46" w:name="dc44d0ad-ef88-4d21-8f36-1efedb242d66"/>
      <w:r w:rsidRPr="00AE56FF">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6"/>
    </w:p>
    <w:p w:rsidR="006A7333" w:rsidRPr="00AE56FF" w:rsidRDefault="00BD728B">
      <w:pPr>
        <w:spacing w:after="0"/>
        <w:ind w:firstLine="600"/>
        <w:jc w:val="both"/>
        <w:rPr>
          <w:lang w:val="ru-RU"/>
        </w:rPr>
      </w:pPr>
      <w:r w:rsidRPr="00AE56FF">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AE56FF">
        <w:rPr>
          <w:rFonts w:ascii="Times New Roman" w:hAnsi="Times New Roman"/>
          <w:b/>
          <w:color w:val="000000"/>
          <w:sz w:val="28"/>
          <w:lang w:val="ru-RU"/>
        </w:rPr>
        <w:t xml:space="preserve"> века</w:t>
      </w:r>
      <w:r w:rsidRPr="00AE56FF">
        <w:rPr>
          <w:rFonts w:ascii="Times New Roman" w:hAnsi="Times New Roman"/>
          <w:color w:val="000000"/>
          <w:sz w:val="28"/>
          <w:lang w:val="ru-RU"/>
        </w:rPr>
        <w:t xml:space="preserve"> </w:t>
      </w:r>
      <w:bookmarkStart w:id="47" w:name="ad5ca050-f670-442b-9bbe-1faa7299b5ae"/>
      <w:r w:rsidRPr="00AE56FF">
        <w:rPr>
          <w:rFonts w:ascii="Times New Roman" w:hAnsi="Times New Roman"/>
          <w:color w:val="000000"/>
          <w:sz w:val="28"/>
          <w:lang w:val="ru-RU"/>
        </w:rPr>
        <w:t xml:space="preserve">(одно произведение по выбору). </w:t>
      </w:r>
      <w:proofErr w:type="gramStart"/>
      <w:r w:rsidRPr="00AE56FF">
        <w:rPr>
          <w:rFonts w:ascii="Times New Roman" w:hAnsi="Times New Roman"/>
          <w:color w:val="000000"/>
          <w:sz w:val="28"/>
          <w:lang w:val="ru-RU"/>
        </w:rPr>
        <w:t xml:space="preserve">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7"/>
      <w:proofErr w:type="gramEnd"/>
    </w:p>
    <w:p w:rsidR="006A7333" w:rsidRPr="00AE56FF" w:rsidRDefault="006A7333">
      <w:pPr>
        <w:rPr>
          <w:lang w:val="ru-RU"/>
        </w:rPr>
        <w:sectPr w:rsidR="006A7333" w:rsidRPr="00AE56FF">
          <w:pgSz w:w="11906" w:h="16383"/>
          <w:pgMar w:top="1134" w:right="850" w:bottom="1134" w:left="1701" w:header="720" w:footer="720" w:gutter="0"/>
          <w:cols w:space="720"/>
        </w:sectPr>
      </w:pPr>
      <w:bookmarkStart w:id="48" w:name="block-57695918"/>
    </w:p>
    <w:bookmarkEnd w:id="48"/>
    <w:p w:rsidR="006A7333" w:rsidRPr="00AE56FF" w:rsidRDefault="00BD728B">
      <w:pPr>
        <w:spacing w:after="0"/>
        <w:ind w:left="120"/>
        <w:rPr>
          <w:lang w:val="ru-RU"/>
        </w:rPr>
      </w:pPr>
      <w:r w:rsidRPr="00AE56FF">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6A7333" w:rsidRPr="00AE56FF" w:rsidRDefault="006A7333">
      <w:pPr>
        <w:spacing w:after="0"/>
        <w:ind w:left="120"/>
        <w:rPr>
          <w:lang w:val="ru-RU"/>
        </w:rPr>
      </w:pP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AE56FF">
        <w:rPr>
          <w:rFonts w:ascii="Times New Roman" w:hAnsi="Times New Roman"/>
          <w:color w:val="000000"/>
          <w:sz w:val="28"/>
          <w:lang w:val="ru-RU"/>
        </w:rPr>
        <w:t>обучающимися</w:t>
      </w:r>
      <w:proofErr w:type="gramEnd"/>
      <w:r w:rsidRPr="00AE56FF">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 </w:t>
      </w:r>
    </w:p>
    <w:p w:rsidR="006A7333" w:rsidRPr="00AE56FF" w:rsidRDefault="00BD728B">
      <w:pPr>
        <w:spacing w:after="0"/>
        <w:ind w:firstLine="600"/>
        <w:rPr>
          <w:lang w:val="ru-RU"/>
        </w:rPr>
      </w:pPr>
      <w:r w:rsidRPr="00AE56FF">
        <w:rPr>
          <w:rFonts w:ascii="Times New Roman" w:hAnsi="Times New Roman"/>
          <w:b/>
          <w:color w:val="000000"/>
          <w:sz w:val="28"/>
          <w:lang w:val="ru-RU"/>
        </w:rPr>
        <w:t>ЛИЧНОСТНЫЕ РЕЗУЛЬТАТЫ</w:t>
      </w:r>
    </w:p>
    <w:p w:rsidR="006A7333" w:rsidRPr="00AE56FF" w:rsidRDefault="00BD728B">
      <w:pPr>
        <w:spacing w:after="0"/>
        <w:ind w:firstLine="600"/>
        <w:jc w:val="both"/>
        <w:rPr>
          <w:lang w:val="ru-RU"/>
        </w:rPr>
      </w:pPr>
      <w:proofErr w:type="gramStart"/>
      <w:r w:rsidRPr="00AE56FF">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AE56FF">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AE56FF">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A7333" w:rsidRPr="00AE56FF" w:rsidRDefault="00BD728B">
      <w:pPr>
        <w:spacing w:after="0"/>
        <w:ind w:firstLine="600"/>
        <w:jc w:val="both"/>
        <w:rPr>
          <w:lang w:val="ru-RU"/>
        </w:rPr>
      </w:pPr>
      <w:proofErr w:type="gramStart"/>
      <w:r w:rsidRPr="00AE56FF">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6A7333" w:rsidRDefault="00BD728B">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6A7333" w:rsidRPr="00AE56FF" w:rsidRDefault="00BD728B">
      <w:pPr>
        <w:numPr>
          <w:ilvl w:val="0"/>
          <w:numId w:val="1"/>
        </w:numPr>
        <w:spacing w:after="0"/>
        <w:jc w:val="both"/>
        <w:rPr>
          <w:lang w:val="ru-RU"/>
        </w:rPr>
      </w:pPr>
      <w:r w:rsidRPr="00AE56F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A7333" w:rsidRPr="00AE56FF" w:rsidRDefault="00BD728B">
      <w:pPr>
        <w:numPr>
          <w:ilvl w:val="0"/>
          <w:numId w:val="1"/>
        </w:numPr>
        <w:spacing w:after="0"/>
        <w:jc w:val="both"/>
        <w:rPr>
          <w:lang w:val="ru-RU"/>
        </w:rPr>
      </w:pPr>
      <w:r w:rsidRPr="00AE56F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A7333" w:rsidRPr="00AE56FF" w:rsidRDefault="00BD728B">
      <w:pPr>
        <w:numPr>
          <w:ilvl w:val="0"/>
          <w:numId w:val="1"/>
        </w:numPr>
        <w:spacing w:after="0"/>
        <w:jc w:val="both"/>
        <w:rPr>
          <w:lang w:val="ru-RU"/>
        </w:rPr>
      </w:pPr>
      <w:r w:rsidRPr="00AE56FF">
        <w:rPr>
          <w:rFonts w:ascii="Times New Roman" w:hAnsi="Times New Roman"/>
          <w:color w:val="000000"/>
          <w:sz w:val="28"/>
          <w:lang w:val="ru-RU"/>
        </w:rPr>
        <w:t xml:space="preserve">принятие традиционных национальных, общечеловеческих </w:t>
      </w:r>
      <w:r w:rsidRPr="00AE56FF">
        <w:rPr>
          <w:rFonts w:ascii="Times New Roman" w:hAnsi="Times New Roman"/>
          <w:color w:val="000000"/>
          <w:spacing w:val="-2"/>
          <w:sz w:val="28"/>
          <w:lang w:val="ru-RU"/>
        </w:rPr>
        <w:t>гуманистических, демократических, семейных ценностей, в том</w:t>
      </w:r>
      <w:r w:rsidRPr="00AE56FF">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6A7333" w:rsidRPr="00AE56FF" w:rsidRDefault="00BD728B">
      <w:pPr>
        <w:numPr>
          <w:ilvl w:val="0"/>
          <w:numId w:val="1"/>
        </w:numPr>
        <w:spacing w:after="0"/>
        <w:jc w:val="both"/>
        <w:rPr>
          <w:lang w:val="ru-RU"/>
        </w:rPr>
      </w:pPr>
      <w:r w:rsidRPr="00AE56FF">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A7333" w:rsidRPr="00AE56FF" w:rsidRDefault="00BD728B">
      <w:pPr>
        <w:numPr>
          <w:ilvl w:val="0"/>
          <w:numId w:val="1"/>
        </w:numPr>
        <w:spacing w:after="0"/>
        <w:jc w:val="both"/>
        <w:rPr>
          <w:lang w:val="ru-RU"/>
        </w:rPr>
      </w:pPr>
      <w:r w:rsidRPr="00AE56FF">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6A7333" w:rsidRPr="00AE56FF" w:rsidRDefault="00BD728B">
      <w:pPr>
        <w:numPr>
          <w:ilvl w:val="0"/>
          <w:numId w:val="1"/>
        </w:numPr>
        <w:spacing w:after="0"/>
        <w:jc w:val="both"/>
        <w:rPr>
          <w:lang w:val="ru-RU"/>
        </w:rPr>
      </w:pPr>
      <w:r w:rsidRPr="00AE56F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A7333" w:rsidRPr="00AE56FF" w:rsidRDefault="00BD728B">
      <w:pPr>
        <w:numPr>
          <w:ilvl w:val="0"/>
          <w:numId w:val="1"/>
        </w:numPr>
        <w:spacing w:after="0"/>
        <w:jc w:val="both"/>
        <w:rPr>
          <w:lang w:val="ru-RU"/>
        </w:rPr>
      </w:pPr>
      <w:r w:rsidRPr="00AE56FF">
        <w:rPr>
          <w:rFonts w:ascii="Times New Roman" w:hAnsi="Times New Roman"/>
          <w:color w:val="000000"/>
          <w:sz w:val="28"/>
          <w:lang w:val="ru-RU"/>
        </w:rPr>
        <w:t>готовность к гуманитарной и волонтёрской деятельности;</w:t>
      </w:r>
    </w:p>
    <w:p w:rsidR="006A7333" w:rsidRDefault="00BD728B">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6A7333" w:rsidRPr="00AE56FF" w:rsidRDefault="00BD728B">
      <w:pPr>
        <w:numPr>
          <w:ilvl w:val="0"/>
          <w:numId w:val="2"/>
        </w:numPr>
        <w:spacing w:after="0"/>
        <w:jc w:val="both"/>
        <w:rPr>
          <w:lang w:val="ru-RU"/>
        </w:rPr>
      </w:pPr>
      <w:r w:rsidRPr="00AE56FF">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6A7333" w:rsidRPr="00AE56FF" w:rsidRDefault="00BD728B">
      <w:pPr>
        <w:numPr>
          <w:ilvl w:val="0"/>
          <w:numId w:val="2"/>
        </w:numPr>
        <w:spacing w:after="0"/>
        <w:jc w:val="both"/>
        <w:rPr>
          <w:lang w:val="ru-RU"/>
        </w:rPr>
      </w:pPr>
      <w:r w:rsidRPr="00AE56FF">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6A7333" w:rsidRPr="00AE56FF" w:rsidRDefault="00BD728B">
      <w:pPr>
        <w:numPr>
          <w:ilvl w:val="0"/>
          <w:numId w:val="2"/>
        </w:numPr>
        <w:spacing w:after="0"/>
        <w:jc w:val="both"/>
        <w:rPr>
          <w:lang w:val="ru-RU"/>
        </w:rPr>
      </w:pPr>
      <w:r w:rsidRPr="00AE56F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6A7333" w:rsidRDefault="00BD728B">
      <w:pPr>
        <w:spacing w:after="0"/>
        <w:ind w:firstLine="600"/>
        <w:jc w:val="both"/>
      </w:pPr>
      <w:r>
        <w:rPr>
          <w:rFonts w:ascii="Times New Roman" w:hAnsi="Times New Roman"/>
          <w:color w:val="000000"/>
          <w:sz w:val="28"/>
        </w:rPr>
        <w:t>3) духовно-нравственного воспитания:</w:t>
      </w:r>
    </w:p>
    <w:p w:rsidR="006A7333" w:rsidRPr="00AE56FF" w:rsidRDefault="00BD728B">
      <w:pPr>
        <w:numPr>
          <w:ilvl w:val="0"/>
          <w:numId w:val="3"/>
        </w:numPr>
        <w:spacing w:after="0"/>
        <w:jc w:val="both"/>
        <w:rPr>
          <w:lang w:val="ru-RU"/>
        </w:rPr>
      </w:pPr>
      <w:r w:rsidRPr="00AE56FF">
        <w:rPr>
          <w:rFonts w:ascii="Times New Roman" w:hAnsi="Times New Roman"/>
          <w:color w:val="000000"/>
          <w:sz w:val="28"/>
          <w:lang w:val="ru-RU"/>
        </w:rPr>
        <w:t>осознание духовных ценностей российского народа;</w:t>
      </w:r>
    </w:p>
    <w:p w:rsidR="006A7333" w:rsidRPr="00AE56FF" w:rsidRDefault="00BD728B">
      <w:pPr>
        <w:numPr>
          <w:ilvl w:val="0"/>
          <w:numId w:val="3"/>
        </w:numPr>
        <w:spacing w:after="0"/>
        <w:jc w:val="both"/>
        <w:rPr>
          <w:lang w:val="ru-RU"/>
        </w:rPr>
      </w:pPr>
      <w:r w:rsidRPr="00AE56FF">
        <w:rPr>
          <w:rFonts w:ascii="Times New Roman" w:hAnsi="Times New Roman"/>
          <w:color w:val="000000"/>
          <w:sz w:val="28"/>
          <w:lang w:val="ru-RU"/>
        </w:rPr>
        <w:t xml:space="preserve">сформированность нравственного сознания, этического поведения; </w:t>
      </w:r>
    </w:p>
    <w:p w:rsidR="006A7333" w:rsidRPr="00AE56FF" w:rsidRDefault="00BD728B">
      <w:pPr>
        <w:numPr>
          <w:ilvl w:val="0"/>
          <w:numId w:val="3"/>
        </w:numPr>
        <w:spacing w:after="0"/>
        <w:jc w:val="both"/>
        <w:rPr>
          <w:lang w:val="ru-RU"/>
        </w:rPr>
      </w:pPr>
      <w:r w:rsidRPr="00AE56FF">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6A7333" w:rsidRPr="00AE56FF" w:rsidRDefault="00BD728B">
      <w:pPr>
        <w:numPr>
          <w:ilvl w:val="0"/>
          <w:numId w:val="3"/>
        </w:numPr>
        <w:spacing w:after="0"/>
        <w:jc w:val="both"/>
        <w:rPr>
          <w:lang w:val="ru-RU"/>
        </w:rPr>
      </w:pPr>
      <w:r w:rsidRPr="00AE56FF">
        <w:rPr>
          <w:rFonts w:ascii="Times New Roman" w:hAnsi="Times New Roman"/>
          <w:color w:val="000000"/>
          <w:sz w:val="28"/>
          <w:lang w:val="ru-RU"/>
        </w:rPr>
        <w:t>осознание личного вклада в построение устойчивого будущего;</w:t>
      </w:r>
    </w:p>
    <w:p w:rsidR="006A7333" w:rsidRPr="00AE56FF" w:rsidRDefault="00BD728B">
      <w:pPr>
        <w:numPr>
          <w:ilvl w:val="0"/>
          <w:numId w:val="3"/>
        </w:numPr>
        <w:spacing w:after="0"/>
        <w:jc w:val="both"/>
        <w:rPr>
          <w:lang w:val="ru-RU"/>
        </w:rPr>
      </w:pPr>
      <w:r w:rsidRPr="00AE56F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6A7333" w:rsidRDefault="00BD728B">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6A7333" w:rsidRPr="00AE56FF" w:rsidRDefault="00BD728B">
      <w:pPr>
        <w:numPr>
          <w:ilvl w:val="0"/>
          <w:numId w:val="4"/>
        </w:numPr>
        <w:spacing w:after="0"/>
        <w:jc w:val="both"/>
        <w:rPr>
          <w:lang w:val="ru-RU"/>
        </w:rPr>
      </w:pPr>
      <w:r w:rsidRPr="00AE56F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A7333" w:rsidRPr="00AE56FF" w:rsidRDefault="00BD728B">
      <w:pPr>
        <w:numPr>
          <w:ilvl w:val="0"/>
          <w:numId w:val="4"/>
        </w:numPr>
        <w:spacing w:after="0"/>
        <w:jc w:val="both"/>
        <w:rPr>
          <w:lang w:val="ru-RU"/>
        </w:rPr>
      </w:pPr>
      <w:r w:rsidRPr="00AE56FF">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6A7333" w:rsidRPr="00AE56FF" w:rsidRDefault="00BD728B">
      <w:pPr>
        <w:numPr>
          <w:ilvl w:val="0"/>
          <w:numId w:val="4"/>
        </w:numPr>
        <w:spacing w:after="0"/>
        <w:jc w:val="both"/>
        <w:rPr>
          <w:lang w:val="ru-RU"/>
        </w:rPr>
      </w:pPr>
      <w:r w:rsidRPr="00AE56F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6A7333" w:rsidRPr="00AE56FF" w:rsidRDefault="00BD728B">
      <w:pPr>
        <w:numPr>
          <w:ilvl w:val="0"/>
          <w:numId w:val="4"/>
        </w:numPr>
        <w:spacing w:after="0"/>
        <w:jc w:val="both"/>
        <w:rPr>
          <w:lang w:val="ru-RU"/>
        </w:rPr>
      </w:pPr>
      <w:r w:rsidRPr="00AE56F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6A7333" w:rsidRDefault="00BD728B">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6A7333" w:rsidRPr="00AE56FF" w:rsidRDefault="00BD728B">
      <w:pPr>
        <w:numPr>
          <w:ilvl w:val="0"/>
          <w:numId w:val="5"/>
        </w:numPr>
        <w:spacing w:after="0"/>
        <w:jc w:val="both"/>
        <w:rPr>
          <w:lang w:val="ru-RU"/>
        </w:rPr>
      </w:pPr>
      <w:r w:rsidRPr="00AE56F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A7333" w:rsidRPr="00AE56FF" w:rsidRDefault="00BD728B">
      <w:pPr>
        <w:numPr>
          <w:ilvl w:val="0"/>
          <w:numId w:val="5"/>
        </w:numPr>
        <w:spacing w:after="0"/>
        <w:jc w:val="both"/>
        <w:rPr>
          <w:lang w:val="ru-RU"/>
        </w:rPr>
      </w:pPr>
      <w:r w:rsidRPr="00AE56F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A7333" w:rsidRPr="00AE56FF" w:rsidRDefault="00BD728B">
      <w:pPr>
        <w:numPr>
          <w:ilvl w:val="0"/>
          <w:numId w:val="5"/>
        </w:numPr>
        <w:spacing w:after="0"/>
        <w:jc w:val="both"/>
        <w:rPr>
          <w:lang w:val="ru-RU"/>
        </w:rPr>
      </w:pPr>
      <w:r w:rsidRPr="00AE56F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6A7333" w:rsidRDefault="00BD728B">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6A7333" w:rsidRPr="00AE56FF" w:rsidRDefault="00BD728B">
      <w:pPr>
        <w:numPr>
          <w:ilvl w:val="0"/>
          <w:numId w:val="6"/>
        </w:numPr>
        <w:spacing w:after="0"/>
        <w:jc w:val="both"/>
        <w:rPr>
          <w:lang w:val="ru-RU"/>
        </w:rPr>
      </w:pPr>
      <w:r w:rsidRPr="00AE56FF">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6A7333" w:rsidRPr="00AE56FF" w:rsidRDefault="00BD728B">
      <w:pPr>
        <w:numPr>
          <w:ilvl w:val="0"/>
          <w:numId w:val="6"/>
        </w:numPr>
        <w:spacing w:after="0"/>
        <w:jc w:val="both"/>
        <w:rPr>
          <w:lang w:val="ru-RU"/>
        </w:rPr>
      </w:pPr>
      <w:r w:rsidRPr="00AE56F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6A7333" w:rsidRPr="00AE56FF" w:rsidRDefault="00BD728B">
      <w:pPr>
        <w:numPr>
          <w:ilvl w:val="0"/>
          <w:numId w:val="6"/>
        </w:numPr>
        <w:spacing w:after="0"/>
        <w:jc w:val="both"/>
        <w:rPr>
          <w:lang w:val="ru-RU"/>
        </w:rPr>
      </w:pPr>
      <w:r w:rsidRPr="00AE56FF">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6A7333" w:rsidRPr="00AE56FF" w:rsidRDefault="00BD728B">
      <w:pPr>
        <w:numPr>
          <w:ilvl w:val="0"/>
          <w:numId w:val="6"/>
        </w:numPr>
        <w:spacing w:after="0"/>
        <w:jc w:val="both"/>
        <w:rPr>
          <w:lang w:val="ru-RU"/>
        </w:rPr>
      </w:pPr>
      <w:r w:rsidRPr="00AE56FF">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6A7333" w:rsidRDefault="00BD728B">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6A7333" w:rsidRPr="00AE56FF" w:rsidRDefault="00BD728B">
      <w:pPr>
        <w:numPr>
          <w:ilvl w:val="0"/>
          <w:numId w:val="7"/>
        </w:numPr>
        <w:spacing w:after="0"/>
        <w:jc w:val="both"/>
        <w:rPr>
          <w:lang w:val="ru-RU"/>
        </w:rPr>
      </w:pPr>
      <w:r w:rsidRPr="00AE56FF">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AE56FF">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6A7333" w:rsidRPr="00AE56FF" w:rsidRDefault="00BD728B">
      <w:pPr>
        <w:numPr>
          <w:ilvl w:val="0"/>
          <w:numId w:val="7"/>
        </w:numPr>
        <w:spacing w:after="0"/>
        <w:jc w:val="both"/>
        <w:rPr>
          <w:lang w:val="ru-RU"/>
        </w:rPr>
      </w:pPr>
      <w:r w:rsidRPr="00AE56F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6A7333" w:rsidRPr="00AE56FF" w:rsidRDefault="00BD728B">
      <w:pPr>
        <w:numPr>
          <w:ilvl w:val="0"/>
          <w:numId w:val="7"/>
        </w:numPr>
        <w:spacing w:after="0"/>
        <w:jc w:val="both"/>
        <w:rPr>
          <w:lang w:val="ru-RU"/>
        </w:rPr>
      </w:pPr>
      <w:r w:rsidRPr="00AE56FF">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6A7333" w:rsidRPr="00AE56FF" w:rsidRDefault="00BD728B">
      <w:pPr>
        <w:numPr>
          <w:ilvl w:val="0"/>
          <w:numId w:val="7"/>
        </w:numPr>
        <w:spacing w:after="0"/>
        <w:jc w:val="both"/>
        <w:rPr>
          <w:lang w:val="ru-RU"/>
        </w:rPr>
      </w:pPr>
      <w:r w:rsidRPr="00AE56FF">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6A7333" w:rsidRDefault="00BD728B">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6A7333" w:rsidRPr="00AE56FF" w:rsidRDefault="00BD728B">
      <w:pPr>
        <w:numPr>
          <w:ilvl w:val="0"/>
          <w:numId w:val="8"/>
        </w:numPr>
        <w:spacing w:after="0"/>
        <w:jc w:val="both"/>
        <w:rPr>
          <w:lang w:val="ru-RU"/>
        </w:rPr>
      </w:pPr>
      <w:r w:rsidRPr="00AE56F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A7333" w:rsidRPr="00AE56FF" w:rsidRDefault="00BD728B">
      <w:pPr>
        <w:numPr>
          <w:ilvl w:val="0"/>
          <w:numId w:val="8"/>
        </w:numPr>
        <w:spacing w:after="0"/>
        <w:jc w:val="both"/>
        <w:rPr>
          <w:lang w:val="ru-RU"/>
        </w:rPr>
      </w:pPr>
      <w:r w:rsidRPr="00AE56F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6A7333" w:rsidRPr="00AE56FF" w:rsidRDefault="00BD728B">
      <w:pPr>
        <w:numPr>
          <w:ilvl w:val="0"/>
          <w:numId w:val="8"/>
        </w:numPr>
        <w:spacing w:after="0"/>
        <w:jc w:val="both"/>
        <w:rPr>
          <w:lang w:val="ru-RU"/>
        </w:rPr>
      </w:pPr>
      <w:r w:rsidRPr="00AE56F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AE56FF">
        <w:rPr>
          <w:rFonts w:ascii="Times New Roman" w:hAnsi="Times New Roman"/>
          <w:color w:val="000000"/>
          <w:sz w:val="28"/>
          <w:lang w:val="ru-RU"/>
        </w:rPr>
        <w:t>у</w:t>
      </w:r>
      <w:proofErr w:type="gramEnd"/>
      <w:r w:rsidRPr="00AE56FF">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6A7333" w:rsidRPr="00AE56FF" w:rsidRDefault="00BD728B">
      <w:pPr>
        <w:numPr>
          <w:ilvl w:val="0"/>
          <w:numId w:val="9"/>
        </w:numPr>
        <w:spacing w:after="0"/>
        <w:jc w:val="both"/>
        <w:rPr>
          <w:lang w:val="ru-RU"/>
        </w:rPr>
      </w:pPr>
      <w:r w:rsidRPr="00AE56F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A7333" w:rsidRPr="00AE56FF" w:rsidRDefault="00BD728B">
      <w:pPr>
        <w:numPr>
          <w:ilvl w:val="0"/>
          <w:numId w:val="9"/>
        </w:numPr>
        <w:spacing w:after="0"/>
        <w:jc w:val="both"/>
        <w:rPr>
          <w:lang w:val="ru-RU"/>
        </w:rPr>
      </w:pPr>
      <w:r w:rsidRPr="00AE56F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A7333" w:rsidRPr="00AE56FF" w:rsidRDefault="00BD728B">
      <w:pPr>
        <w:numPr>
          <w:ilvl w:val="0"/>
          <w:numId w:val="9"/>
        </w:numPr>
        <w:spacing w:after="0"/>
        <w:jc w:val="both"/>
        <w:rPr>
          <w:lang w:val="ru-RU"/>
        </w:rPr>
      </w:pPr>
      <w:r w:rsidRPr="00AE56F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A7333" w:rsidRPr="00AE56FF" w:rsidRDefault="00BD728B">
      <w:pPr>
        <w:numPr>
          <w:ilvl w:val="0"/>
          <w:numId w:val="9"/>
        </w:numPr>
        <w:spacing w:after="0"/>
        <w:jc w:val="both"/>
        <w:rPr>
          <w:lang w:val="ru-RU"/>
        </w:rPr>
      </w:pPr>
      <w:r w:rsidRPr="00AE56FF">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6A7333" w:rsidRPr="00AE56FF" w:rsidRDefault="00BD728B">
      <w:pPr>
        <w:numPr>
          <w:ilvl w:val="0"/>
          <w:numId w:val="9"/>
        </w:numPr>
        <w:spacing w:after="0"/>
        <w:jc w:val="both"/>
        <w:rPr>
          <w:lang w:val="ru-RU"/>
        </w:rPr>
      </w:pPr>
      <w:r w:rsidRPr="00AE56F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6A7333" w:rsidRPr="00AE56FF" w:rsidRDefault="006A7333">
      <w:pPr>
        <w:spacing w:after="0"/>
        <w:ind w:left="120"/>
        <w:rPr>
          <w:lang w:val="ru-RU"/>
        </w:rPr>
      </w:pPr>
    </w:p>
    <w:p w:rsidR="006A7333" w:rsidRPr="00AE56FF" w:rsidRDefault="00BD728B">
      <w:pPr>
        <w:spacing w:after="0"/>
        <w:ind w:firstLine="600"/>
        <w:rPr>
          <w:lang w:val="ru-RU"/>
        </w:rPr>
      </w:pPr>
      <w:r w:rsidRPr="00AE56FF">
        <w:rPr>
          <w:rFonts w:ascii="Times New Roman" w:hAnsi="Times New Roman"/>
          <w:b/>
          <w:color w:val="000000"/>
          <w:sz w:val="28"/>
          <w:lang w:val="ru-RU"/>
        </w:rPr>
        <w:t>МЕТАПРЕДМЕТНЫЕ РЕЗУЛЬТАТЫ</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Овладение универсальными </w:t>
      </w:r>
      <w:r w:rsidRPr="00AE56FF">
        <w:rPr>
          <w:rFonts w:ascii="Times New Roman" w:hAnsi="Times New Roman"/>
          <w:b/>
          <w:color w:val="000000"/>
          <w:sz w:val="28"/>
          <w:lang w:val="ru-RU"/>
        </w:rPr>
        <w:t>учебными познавательными действиями</w:t>
      </w:r>
      <w:r w:rsidRPr="00AE56FF">
        <w:rPr>
          <w:rFonts w:ascii="Times New Roman" w:hAnsi="Times New Roman"/>
          <w:color w:val="000000"/>
          <w:sz w:val="28"/>
          <w:lang w:val="ru-RU"/>
        </w:rPr>
        <w:t>:</w:t>
      </w:r>
    </w:p>
    <w:p w:rsidR="006A7333" w:rsidRDefault="00BD728B">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6A7333" w:rsidRPr="00AE56FF" w:rsidRDefault="00BD728B">
      <w:pPr>
        <w:numPr>
          <w:ilvl w:val="0"/>
          <w:numId w:val="10"/>
        </w:numPr>
        <w:spacing w:after="0"/>
        <w:jc w:val="both"/>
        <w:rPr>
          <w:lang w:val="ru-RU"/>
        </w:rPr>
      </w:pPr>
      <w:r w:rsidRPr="00AE56FF">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6A7333" w:rsidRPr="00AE56FF" w:rsidRDefault="00BD728B">
      <w:pPr>
        <w:numPr>
          <w:ilvl w:val="0"/>
          <w:numId w:val="10"/>
        </w:numPr>
        <w:spacing w:after="0"/>
        <w:jc w:val="both"/>
        <w:rPr>
          <w:lang w:val="ru-RU"/>
        </w:rPr>
      </w:pPr>
      <w:r w:rsidRPr="00AE56FF">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6A7333" w:rsidRPr="00AE56FF" w:rsidRDefault="00BD728B">
      <w:pPr>
        <w:numPr>
          <w:ilvl w:val="0"/>
          <w:numId w:val="10"/>
        </w:numPr>
        <w:spacing w:after="0"/>
        <w:jc w:val="both"/>
        <w:rPr>
          <w:lang w:val="ru-RU"/>
        </w:rPr>
      </w:pPr>
      <w:r w:rsidRPr="00AE56FF">
        <w:rPr>
          <w:rFonts w:ascii="Times New Roman" w:hAnsi="Times New Roman"/>
          <w:color w:val="000000"/>
          <w:sz w:val="28"/>
          <w:lang w:val="ru-RU"/>
        </w:rPr>
        <w:t>определять цели деятельности, задавать параметры и критерии их достижения;</w:t>
      </w:r>
    </w:p>
    <w:p w:rsidR="006A7333" w:rsidRPr="00AE56FF" w:rsidRDefault="00BD728B">
      <w:pPr>
        <w:numPr>
          <w:ilvl w:val="0"/>
          <w:numId w:val="10"/>
        </w:numPr>
        <w:spacing w:after="0"/>
        <w:jc w:val="both"/>
        <w:rPr>
          <w:lang w:val="ru-RU"/>
        </w:rPr>
      </w:pPr>
      <w:r w:rsidRPr="00AE56FF">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6A7333" w:rsidRPr="00AE56FF" w:rsidRDefault="00BD728B">
      <w:pPr>
        <w:numPr>
          <w:ilvl w:val="0"/>
          <w:numId w:val="10"/>
        </w:numPr>
        <w:spacing w:after="0"/>
        <w:jc w:val="both"/>
        <w:rPr>
          <w:lang w:val="ru-RU"/>
        </w:rPr>
      </w:pPr>
      <w:r w:rsidRPr="00AE56F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A7333" w:rsidRPr="00AE56FF" w:rsidRDefault="00BD728B">
      <w:pPr>
        <w:numPr>
          <w:ilvl w:val="0"/>
          <w:numId w:val="10"/>
        </w:numPr>
        <w:spacing w:after="0"/>
        <w:jc w:val="both"/>
        <w:rPr>
          <w:lang w:val="ru-RU"/>
        </w:rPr>
      </w:pPr>
      <w:r w:rsidRPr="00AE56F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A7333" w:rsidRPr="00AE56FF" w:rsidRDefault="00BD728B">
      <w:pPr>
        <w:numPr>
          <w:ilvl w:val="0"/>
          <w:numId w:val="10"/>
        </w:numPr>
        <w:spacing w:after="0"/>
        <w:jc w:val="both"/>
        <w:rPr>
          <w:lang w:val="ru-RU"/>
        </w:rPr>
      </w:pPr>
      <w:r w:rsidRPr="00AE56F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6A7333" w:rsidRPr="00AE56FF" w:rsidRDefault="00BD728B">
      <w:pPr>
        <w:numPr>
          <w:ilvl w:val="0"/>
          <w:numId w:val="10"/>
        </w:numPr>
        <w:spacing w:after="0"/>
        <w:jc w:val="both"/>
        <w:rPr>
          <w:lang w:val="ru-RU"/>
        </w:rPr>
      </w:pPr>
      <w:r w:rsidRPr="00AE56FF">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6A7333" w:rsidRDefault="00BD728B">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6A7333" w:rsidRPr="00AE56FF" w:rsidRDefault="00BD728B">
      <w:pPr>
        <w:numPr>
          <w:ilvl w:val="0"/>
          <w:numId w:val="11"/>
        </w:numPr>
        <w:spacing w:after="0"/>
        <w:jc w:val="both"/>
        <w:rPr>
          <w:lang w:val="ru-RU"/>
        </w:rPr>
      </w:pPr>
      <w:r w:rsidRPr="00AE56FF">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AE56FF">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6A7333" w:rsidRPr="00AE56FF" w:rsidRDefault="00BD728B">
      <w:pPr>
        <w:numPr>
          <w:ilvl w:val="0"/>
          <w:numId w:val="11"/>
        </w:numPr>
        <w:spacing w:after="0"/>
        <w:jc w:val="both"/>
        <w:rPr>
          <w:lang w:val="ru-RU"/>
        </w:rPr>
      </w:pPr>
      <w:r w:rsidRPr="00AE56FF">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6A7333" w:rsidRPr="00AE56FF" w:rsidRDefault="00BD728B">
      <w:pPr>
        <w:numPr>
          <w:ilvl w:val="0"/>
          <w:numId w:val="11"/>
        </w:numPr>
        <w:spacing w:after="0"/>
        <w:jc w:val="both"/>
        <w:rPr>
          <w:lang w:val="ru-RU"/>
        </w:rPr>
      </w:pPr>
      <w:r w:rsidRPr="00AE56FF">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6A7333" w:rsidRPr="00AE56FF" w:rsidRDefault="00BD728B">
      <w:pPr>
        <w:numPr>
          <w:ilvl w:val="0"/>
          <w:numId w:val="11"/>
        </w:numPr>
        <w:spacing w:after="0"/>
        <w:jc w:val="both"/>
        <w:rPr>
          <w:lang w:val="ru-RU"/>
        </w:rPr>
      </w:pPr>
      <w:r w:rsidRPr="00AE56F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6A7333" w:rsidRPr="00AE56FF" w:rsidRDefault="00BD728B">
      <w:pPr>
        <w:numPr>
          <w:ilvl w:val="0"/>
          <w:numId w:val="11"/>
        </w:numPr>
        <w:spacing w:after="0"/>
        <w:jc w:val="both"/>
        <w:rPr>
          <w:lang w:val="ru-RU"/>
        </w:rPr>
      </w:pPr>
      <w:r w:rsidRPr="00AE56FF">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6A7333" w:rsidRPr="00AE56FF" w:rsidRDefault="00BD728B">
      <w:pPr>
        <w:numPr>
          <w:ilvl w:val="0"/>
          <w:numId w:val="11"/>
        </w:numPr>
        <w:spacing w:after="0"/>
        <w:jc w:val="both"/>
        <w:rPr>
          <w:lang w:val="ru-RU"/>
        </w:rPr>
      </w:pPr>
      <w:r w:rsidRPr="00AE56F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A7333" w:rsidRPr="00AE56FF" w:rsidRDefault="00BD728B">
      <w:pPr>
        <w:numPr>
          <w:ilvl w:val="0"/>
          <w:numId w:val="11"/>
        </w:numPr>
        <w:spacing w:after="0"/>
        <w:jc w:val="both"/>
        <w:rPr>
          <w:lang w:val="ru-RU"/>
        </w:rPr>
      </w:pPr>
      <w:r w:rsidRPr="00AE56FF">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6A7333" w:rsidRPr="00AE56FF" w:rsidRDefault="00BD728B">
      <w:pPr>
        <w:numPr>
          <w:ilvl w:val="0"/>
          <w:numId w:val="11"/>
        </w:numPr>
        <w:spacing w:after="0"/>
        <w:jc w:val="both"/>
        <w:rPr>
          <w:lang w:val="ru-RU"/>
        </w:rPr>
      </w:pPr>
      <w:r w:rsidRPr="00AE56F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A7333" w:rsidRPr="00AE56FF" w:rsidRDefault="00BD728B">
      <w:pPr>
        <w:numPr>
          <w:ilvl w:val="0"/>
          <w:numId w:val="11"/>
        </w:numPr>
        <w:spacing w:after="0"/>
        <w:jc w:val="both"/>
        <w:rPr>
          <w:lang w:val="ru-RU"/>
        </w:rPr>
      </w:pPr>
      <w:r w:rsidRPr="00AE56FF">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A7333" w:rsidRPr="00AE56FF" w:rsidRDefault="00BD728B">
      <w:pPr>
        <w:numPr>
          <w:ilvl w:val="0"/>
          <w:numId w:val="11"/>
        </w:numPr>
        <w:spacing w:after="0"/>
        <w:jc w:val="both"/>
        <w:rPr>
          <w:lang w:val="ru-RU"/>
        </w:rPr>
      </w:pPr>
      <w:r w:rsidRPr="00AE56FF">
        <w:rPr>
          <w:rFonts w:ascii="Times New Roman" w:hAnsi="Times New Roman"/>
          <w:color w:val="000000"/>
          <w:spacing w:val="-2"/>
          <w:sz w:val="28"/>
          <w:lang w:val="ru-RU"/>
        </w:rPr>
        <w:t xml:space="preserve">уметь интегрировать знания из разных предметных областей; </w:t>
      </w:r>
    </w:p>
    <w:p w:rsidR="006A7333" w:rsidRPr="00AE56FF" w:rsidRDefault="00BD728B">
      <w:pPr>
        <w:numPr>
          <w:ilvl w:val="0"/>
          <w:numId w:val="11"/>
        </w:numPr>
        <w:spacing w:after="0"/>
        <w:jc w:val="both"/>
        <w:rPr>
          <w:lang w:val="ru-RU"/>
        </w:rPr>
      </w:pPr>
      <w:r w:rsidRPr="00AE56F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A7333" w:rsidRDefault="00BD728B">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6A7333" w:rsidRPr="00AE56FF" w:rsidRDefault="00BD728B">
      <w:pPr>
        <w:numPr>
          <w:ilvl w:val="0"/>
          <w:numId w:val="12"/>
        </w:numPr>
        <w:spacing w:after="0"/>
        <w:jc w:val="both"/>
        <w:rPr>
          <w:lang w:val="ru-RU"/>
        </w:rPr>
      </w:pPr>
      <w:r w:rsidRPr="00AE56FF">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6A7333" w:rsidRPr="00AE56FF" w:rsidRDefault="00BD728B">
      <w:pPr>
        <w:numPr>
          <w:ilvl w:val="0"/>
          <w:numId w:val="12"/>
        </w:numPr>
        <w:spacing w:after="0"/>
        <w:jc w:val="both"/>
        <w:rPr>
          <w:lang w:val="ru-RU"/>
        </w:rPr>
      </w:pPr>
      <w:r w:rsidRPr="00AE56FF">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AE56FF">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6A7333" w:rsidRPr="00AE56FF" w:rsidRDefault="00BD728B">
      <w:pPr>
        <w:numPr>
          <w:ilvl w:val="0"/>
          <w:numId w:val="12"/>
        </w:numPr>
        <w:spacing w:after="0"/>
        <w:jc w:val="both"/>
        <w:rPr>
          <w:lang w:val="ru-RU"/>
        </w:rPr>
      </w:pPr>
      <w:r w:rsidRPr="00AE56FF">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6A7333" w:rsidRPr="00AE56FF" w:rsidRDefault="00BD728B">
      <w:pPr>
        <w:numPr>
          <w:ilvl w:val="0"/>
          <w:numId w:val="12"/>
        </w:numPr>
        <w:spacing w:after="0"/>
        <w:jc w:val="both"/>
        <w:rPr>
          <w:lang w:val="ru-RU"/>
        </w:rPr>
      </w:pPr>
      <w:r w:rsidRPr="00AE56F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A7333" w:rsidRPr="00AE56FF" w:rsidRDefault="00BD728B">
      <w:pPr>
        <w:numPr>
          <w:ilvl w:val="0"/>
          <w:numId w:val="12"/>
        </w:numPr>
        <w:spacing w:after="0"/>
        <w:jc w:val="both"/>
        <w:rPr>
          <w:lang w:val="ru-RU"/>
        </w:rPr>
      </w:pPr>
      <w:r w:rsidRPr="00AE56FF">
        <w:rPr>
          <w:rFonts w:ascii="Times New Roman" w:hAnsi="Times New Roman"/>
          <w:color w:val="000000"/>
          <w:sz w:val="28"/>
          <w:lang w:val="ru-RU"/>
        </w:rPr>
        <w:t xml:space="preserve">владеть навыками распознавания и защиты литературной </w:t>
      </w:r>
      <w:r w:rsidRPr="00AE56FF">
        <w:rPr>
          <w:rFonts w:ascii="Times New Roman" w:hAnsi="Times New Roman"/>
          <w:color w:val="000000"/>
          <w:spacing w:val="-2"/>
          <w:sz w:val="28"/>
          <w:lang w:val="ru-RU"/>
        </w:rPr>
        <w:t>и другой информации, информационной безопасности личности.</w:t>
      </w:r>
    </w:p>
    <w:p w:rsidR="006A7333" w:rsidRPr="00AE56FF" w:rsidRDefault="00BD728B">
      <w:pPr>
        <w:spacing w:after="0"/>
        <w:ind w:firstLine="600"/>
        <w:jc w:val="both"/>
        <w:rPr>
          <w:lang w:val="ru-RU"/>
        </w:rPr>
      </w:pPr>
      <w:r w:rsidRPr="00AE56FF">
        <w:rPr>
          <w:rFonts w:ascii="Times New Roman" w:hAnsi="Times New Roman"/>
          <w:b/>
          <w:color w:val="000000"/>
          <w:sz w:val="28"/>
          <w:lang w:val="ru-RU"/>
        </w:rPr>
        <w:t>Овладение универсальными коммуникативными действиями:</w:t>
      </w:r>
      <w:r w:rsidRPr="00AE56FF">
        <w:rPr>
          <w:rFonts w:ascii="Times New Roman" w:hAnsi="Times New Roman"/>
          <w:color w:val="000000"/>
          <w:sz w:val="28"/>
          <w:lang w:val="ru-RU"/>
        </w:rPr>
        <w:t xml:space="preserve"> </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1) общение: </w:t>
      </w:r>
    </w:p>
    <w:p w:rsidR="006A7333" w:rsidRPr="00AE56FF" w:rsidRDefault="00BD728B">
      <w:pPr>
        <w:numPr>
          <w:ilvl w:val="0"/>
          <w:numId w:val="13"/>
        </w:numPr>
        <w:spacing w:after="0"/>
        <w:jc w:val="both"/>
        <w:rPr>
          <w:lang w:val="ru-RU"/>
        </w:rPr>
      </w:pPr>
      <w:r w:rsidRPr="00AE56FF">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6A7333" w:rsidRPr="00AE56FF" w:rsidRDefault="00BD728B">
      <w:pPr>
        <w:numPr>
          <w:ilvl w:val="0"/>
          <w:numId w:val="13"/>
        </w:numPr>
        <w:spacing w:after="0"/>
        <w:jc w:val="both"/>
        <w:rPr>
          <w:lang w:val="ru-RU"/>
        </w:rPr>
      </w:pPr>
      <w:r w:rsidRPr="00AE56F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A7333" w:rsidRPr="00AE56FF" w:rsidRDefault="00BD728B">
      <w:pPr>
        <w:numPr>
          <w:ilvl w:val="0"/>
          <w:numId w:val="13"/>
        </w:numPr>
        <w:spacing w:after="0"/>
        <w:jc w:val="both"/>
        <w:rPr>
          <w:lang w:val="ru-RU"/>
        </w:rPr>
      </w:pPr>
      <w:r w:rsidRPr="00AE56FF">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6A7333" w:rsidRPr="00AE56FF" w:rsidRDefault="00BD728B">
      <w:pPr>
        <w:numPr>
          <w:ilvl w:val="0"/>
          <w:numId w:val="13"/>
        </w:numPr>
        <w:spacing w:after="0"/>
        <w:jc w:val="both"/>
        <w:rPr>
          <w:lang w:val="ru-RU"/>
        </w:rPr>
      </w:pPr>
      <w:r w:rsidRPr="00AE56FF">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6A7333" w:rsidRDefault="00BD728B">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6A7333" w:rsidRPr="00AE56FF" w:rsidRDefault="00BD728B">
      <w:pPr>
        <w:numPr>
          <w:ilvl w:val="0"/>
          <w:numId w:val="14"/>
        </w:numPr>
        <w:spacing w:after="0"/>
        <w:jc w:val="both"/>
        <w:rPr>
          <w:lang w:val="ru-RU"/>
        </w:rPr>
      </w:pPr>
      <w:r w:rsidRPr="00AE56FF">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6A7333" w:rsidRPr="00AE56FF" w:rsidRDefault="00BD728B">
      <w:pPr>
        <w:numPr>
          <w:ilvl w:val="0"/>
          <w:numId w:val="14"/>
        </w:numPr>
        <w:spacing w:after="0"/>
        <w:jc w:val="both"/>
        <w:rPr>
          <w:lang w:val="ru-RU"/>
        </w:rPr>
      </w:pPr>
      <w:r w:rsidRPr="00AE56F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A7333" w:rsidRPr="00AE56FF" w:rsidRDefault="00BD728B">
      <w:pPr>
        <w:numPr>
          <w:ilvl w:val="0"/>
          <w:numId w:val="14"/>
        </w:numPr>
        <w:spacing w:after="0"/>
        <w:jc w:val="both"/>
        <w:rPr>
          <w:lang w:val="ru-RU"/>
        </w:rPr>
      </w:pPr>
      <w:r w:rsidRPr="00AE56F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6A7333" w:rsidRPr="00AE56FF" w:rsidRDefault="00BD728B">
      <w:pPr>
        <w:numPr>
          <w:ilvl w:val="0"/>
          <w:numId w:val="14"/>
        </w:numPr>
        <w:spacing w:after="0"/>
        <w:jc w:val="both"/>
        <w:rPr>
          <w:lang w:val="ru-RU"/>
        </w:rPr>
      </w:pPr>
      <w:r w:rsidRPr="00AE56FF">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6A7333" w:rsidRPr="00AE56FF" w:rsidRDefault="00BD728B">
      <w:pPr>
        <w:numPr>
          <w:ilvl w:val="0"/>
          <w:numId w:val="14"/>
        </w:numPr>
        <w:spacing w:after="0"/>
        <w:jc w:val="both"/>
        <w:rPr>
          <w:lang w:val="ru-RU"/>
        </w:rPr>
      </w:pPr>
      <w:r w:rsidRPr="00AE56FF">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6A7333" w:rsidRPr="00AE56FF" w:rsidRDefault="00BD728B">
      <w:pPr>
        <w:numPr>
          <w:ilvl w:val="0"/>
          <w:numId w:val="14"/>
        </w:numPr>
        <w:spacing w:after="0"/>
        <w:jc w:val="both"/>
        <w:rPr>
          <w:lang w:val="ru-RU"/>
        </w:rPr>
      </w:pPr>
      <w:r w:rsidRPr="00AE56F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A7333" w:rsidRPr="00AE56FF" w:rsidRDefault="00BD728B">
      <w:pPr>
        <w:spacing w:after="0"/>
        <w:ind w:firstLine="600"/>
        <w:jc w:val="both"/>
        <w:rPr>
          <w:lang w:val="ru-RU"/>
        </w:rPr>
      </w:pPr>
      <w:r w:rsidRPr="00AE56FF">
        <w:rPr>
          <w:rFonts w:ascii="Times New Roman" w:hAnsi="Times New Roman"/>
          <w:b/>
          <w:color w:val="000000"/>
          <w:sz w:val="28"/>
          <w:lang w:val="ru-RU"/>
        </w:rPr>
        <w:t>Овладение универсальными регулятивными действиями:</w:t>
      </w:r>
      <w:r w:rsidRPr="00AE56FF">
        <w:rPr>
          <w:rFonts w:ascii="Times New Roman" w:hAnsi="Times New Roman"/>
          <w:color w:val="000000"/>
          <w:sz w:val="28"/>
          <w:lang w:val="ru-RU"/>
        </w:rPr>
        <w:t xml:space="preserve"> </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1) самоорганизация: </w:t>
      </w:r>
    </w:p>
    <w:p w:rsidR="006A7333" w:rsidRPr="00AE56FF" w:rsidRDefault="00BD728B">
      <w:pPr>
        <w:numPr>
          <w:ilvl w:val="0"/>
          <w:numId w:val="15"/>
        </w:numPr>
        <w:spacing w:after="0"/>
        <w:jc w:val="both"/>
        <w:rPr>
          <w:lang w:val="ru-RU"/>
        </w:rPr>
      </w:pPr>
      <w:r w:rsidRPr="00AE56F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6A7333" w:rsidRPr="00AE56FF" w:rsidRDefault="00BD728B">
      <w:pPr>
        <w:numPr>
          <w:ilvl w:val="0"/>
          <w:numId w:val="15"/>
        </w:numPr>
        <w:spacing w:after="0"/>
        <w:jc w:val="both"/>
        <w:rPr>
          <w:lang w:val="ru-RU"/>
        </w:rPr>
      </w:pPr>
      <w:r w:rsidRPr="00AE56FF">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6A7333" w:rsidRPr="00AE56FF" w:rsidRDefault="00BD728B">
      <w:pPr>
        <w:numPr>
          <w:ilvl w:val="0"/>
          <w:numId w:val="15"/>
        </w:numPr>
        <w:spacing w:after="0"/>
        <w:jc w:val="both"/>
        <w:rPr>
          <w:lang w:val="ru-RU"/>
        </w:rPr>
      </w:pPr>
      <w:r w:rsidRPr="00AE56FF">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6A7333" w:rsidRPr="00AE56FF" w:rsidRDefault="00BD728B">
      <w:pPr>
        <w:numPr>
          <w:ilvl w:val="0"/>
          <w:numId w:val="15"/>
        </w:numPr>
        <w:spacing w:after="0"/>
        <w:jc w:val="both"/>
        <w:rPr>
          <w:lang w:val="ru-RU"/>
        </w:rPr>
      </w:pPr>
      <w:r w:rsidRPr="00AE56FF">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6A7333" w:rsidRPr="00AE56FF" w:rsidRDefault="00BD728B">
      <w:pPr>
        <w:numPr>
          <w:ilvl w:val="0"/>
          <w:numId w:val="15"/>
        </w:numPr>
        <w:spacing w:after="0"/>
        <w:jc w:val="both"/>
        <w:rPr>
          <w:lang w:val="ru-RU"/>
        </w:rPr>
      </w:pPr>
      <w:r w:rsidRPr="00AE56FF">
        <w:rPr>
          <w:rFonts w:ascii="Times New Roman" w:hAnsi="Times New Roman"/>
          <w:color w:val="000000"/>
          <w:sz w:val="28"/>
          <w:lang w:val="ru-RU"/>
        </w:rPr>
        <w:t>делать осознанный выбор, аргументировать его, брать ответственность за решение;</w:t>
      </w:r>
    </w:p>
    <w:p w:rsidR="006A7333" w:rsidRPr="00AE56FF" w:rsidRDefault="00BD728B">
      <w:pPr>
        <w:numPr>
          <w:ilvl w:val="0"/>
          <w:numId w:val="15"/>
        </w:numPr>
        <w:spacing w:after="0"/>
        <w:jc w:val="both"/>
        <w:rPr>
          <w:lang w:val="ru-RU"/>
        </w:rPr>
      </w:pPr>
      <w:r w:rsidRPr="00AE56FF">
        <w:rPr>
          <w:rFonts w:ascii="Times New Roman" w:hAnsi="Times New Roman"/>
          <w:color w:val="000000"/>
          <w:sz w:val="28"/>
          <w:lang w:val="ru-RU"/>
        </w:rPr>
        <w:t>оценивать приобретённый опыт с учётом литературных знаний;</w:t>
      </w:r>
    </w:p>
    <w:p w:rsidR="006A7333" w:rsidRPr="00AE56FF" w:rsidRDefault="00BD728B">
      <w:pPr>
        <w:numPr>
          <w:ilvl w:val="0"/>
          <w:numId w:val="15"/>
        </w:numPr>
        <w:spacing w:after="0"/>
        <w:jc w:val="both"/>
        <w:rPr>
          <w:lang w:val="ru-RU"/>
        </w:rPr>
      </w:pPr>
      <w:r w:rsidRPr="00AE56FF">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6A7333" w:rsidRDefault="00BD728B">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6A7333" w:rsidRPr="00AE56FF" w:rsidRDefault="00BD728B">
      <w:pPr>
        <w:numPr>
          <w:ilvl w:val="0"/>
          <w:numId w:val="16"/>
        </w:numPr>
        <w:spacing w:after="0"/>
        <w:jc w:val="both"/>
        <w:rPr>
          <w:lang w:val="ru-RU"/>
        </w:rPr>
      </w:pPr>
      <w:r w:rsidRPr="00AE56FF">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6A7333" w:rsidRPr="00AE56FF" w:rsidRDefault="00BD728B">
      <w:pPr>
        <w:numPr>
          <w:ilvl w:val="0"/>
          <w:numId w:val="16"/>
        </w:numPr>
        <w:spacing w:after="0"/>
        <w:jc w:val="both"/>
        <w:rPr>
          <w:lang w:val="ru-RU"/>
        </w:rPr>
      </w:pPr>
      <w:r w:rsidRPr="00AE56F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6A7333" w:rsidRPr="00AE56FF" w:rsidRDefault="00BD728B">
      <w:pPr>
        <w:numPr>
          <w:ilvl w:val="0"/>
          <w:numId w:val="16"/>
        </w:numPr>
        <w:spacing w:after="0"/>
        <w:jc w:val="both"/>
        <w:rPr>
          <w:lang w:val="ru-RU"/>
        </w:rPr>
      </w:pPr>
      <w:r w:rsidRPr="00AE56FF">
        <w:rPr>
          <w:rFonts w:ascii="Times New Roman" w:hAnsi="Times New Roman"/>
          <w:color w:val="000000"/>
          <w:sz w:val="28"/>
          <w:lang w:val="ru-RU"/>
        </w:rPr>
        <w:t>уметь оценивать риски и своевременно принимать решения по их снижению;</w:t>
      </w:r>
    </w:p>
    <w:p w:rsidR="006A7333" w:rsidRDefault="00BD728B">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6A7333" w:rsidRPr="00AE56FF" w:rsidRDefault="00BD728B">
      <w:pPr>
        <w:numPr>
          <w:ilvl w:val="0"/>
          <w:numId w:val="17"/>
        </w:numPr>
        <w:spacing w:after="0"/>
        <w:jc w:val="both"/>
        <w:rPr>
          <w:lang w:val="ru-RU"/>
        </w:rPr>
      </w:pPr>
      <w:r w:rsidRPr="00AE56FF">
        <w:rPr>
          <w:rFonts w:ascii="Times New Roman" w:hAnsi="Times New Roman"/>
          <w:color w:val="000000"/>
          <w:sz w:val="28"/>
          <w:lang w:val="ru-RU"/>
        </w:rPr>
        <w:t>принимать себя, понимая свои недостатки и достоинства;</w:t>
      </w:r>
    </w:p>
    <w:p w:rsidR="006A7333" w:rsidRPr="00AE56FF" w:rsidRDefault="00BD728B">
      <w:pPr>
        <w:numPr>
          <w:ilvl w:val="0"/>
          <w:numId w:val="17"/>
        </w:numPr>
        <w:spacing w:after="0"/>
        <w:jc w:val="both"/>
        <w:rPr>
          <w:lang w:val="ru-RU"/>
        </w:rPr>
      </w:pPr>
      <w:r w:rsidRPr="00AE56FF">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6A7333" w:rsidRPr="00AE56FF" w:rsidRDefault="00BD728B">
      <w:pPr>
        <w:numPr>
          <w:ilvl w:val="0"/>
          <w:numId w:val="17"/>
        </w:numPr>
        <w:spacing w:after="0"/>
        <w:jc w:val="both"/>
        <w:rPr>
          <w:lang w:val="ru-RU"/>
        </w:rPr>
      </w:pPr>
      <w:r w:rsidRPr="00AE56FF">
        <w:rPr>
          <w:rFonts w:ascii="Times New Roman" w:hAnsi="Times New Roman"/>
          <w:color w:val="000000"/>
          <w:sz w:val="28"/>
          <w:lang w:val="ru-RU"/>
        </w:rPr>
        <w:t>признавать своё право и право других на ошибки в дискуссиях на литературные темы;</w:t>
      </w:r>
    </w:p>
    <w:p w:rsidR="006A7333" w:rsidRPr="00AE56FF" w:rsidRDefault="00BD728B">
      <w:pPr>
        <w:numPr>
          <w:ilvl w:val="0"/>
          <w:numId w:val="17"/>
        </w:numPr>
        <w:spacing w:after="0"/>
        <w:jc w:val="both"/>
        <w:rPr>
          <w:lang w:val="ru-RU"/>
        </w:rPr>
      </w:pPr>
      <w:r w:rsidRPr="00AE56FF">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6A7333" w:rsidRPr="00AE56FF" w:rsidRDefault="006A7333">
      <w:pPr>
        <w:spacing w:after="0"/>
        <w:ind w:left="120"/>
        <w:rPr>
          <w:lang w:val="ru-RU"/>
        </w:rPr>
      </w:pPr>
    </w:p>
    <w:p w:rsidR="006A7333" w:rsidRPr="00AE56FF" w:rsidRDefault="00BD728B">
      <w:pPr>
        <w:spacing w:after="0"/>
        <w:ind w:firstLine="600"/>
        <w:rPr>
          <w:lang w:val="ru-RU"/>
        </w:rPr>
      </w:pPr>
      <w:r w:rsidRPr="00AE56FF">
        <w:rPr>
          <w:rFonts w:ascii="Times New Roman" w:hAnsi="Times New Roman"/>
          <w:b/>
          <w:color w:val="000000"/>
          <w:sz w:val="28"/>
          <w:lang w:val="ru-RU"/>
        </w:rPr>
        <w:t>ПРЕДМЕТНЫЕ РЕЗУЛЬТАТЫ (10–11 классы)</w:t>
      </w:r>
    </w:p>
    <w:p w:rsidR="006A7333" w:rsidRPr="00AE56FF" w:rsidRDefault="00BD728B">
      <w:pPr>
        <w:spacing w:after="0"/>
        <w:ind w:firstLine="600"/>
        <w:jc w:val="both"/>
        <w:rPr>
          <w:lang w:val="ru-RU"/>
        </w:rPr>
      </w:pPr>
      <w:r w:rsidRPr="00AE56FF">
        <w:rPr>
          <w:rFonts w:ascii="Times New Roman" w:hAnsi="Times New Roman"/>
          <w:color w:val="000000"/>
          <w:sz w:val="28"/>
          <w:lang w:val="ru-RU"/>
        </w:rPr>
        <w:t>Предметные результаты по литературе в средней школе должны обеспечивать:</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6A7333" w:rsidRPr="00AE56FF" w:rsidRDefault="00BD728B">
      <w:pPr>
        <w:spacing w:after="0"/>
        <w:ind w:firstLine="600"/>
        <w:jc w:val="both"/>
        <w:rPr>
          <w:lang w:val="ru-RU"/>
        </w:rPr>
      </w:pPr>
      <w:r w:rsidRPr="00AE56FF">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6A7333" w:rsidRPr="00AE56FF" w:rsidRDefault="00BD728B">
      <w:pPr>
        <w:spacing w:after="0"/>
        <w:ind w:firstLine="600"/>
        <w:jc w:val="both"/>
        <w:rPr>
          <w:lang w:val="ru-RU"/>
        </w:rPr>
      </w:pPr>
      <w:proofErr w:type="gramStart"/>
      <w:r w:rsidRPr="00AE56FF">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AE56FF">
        <w:rPr>
          <w:rFonts w:ascii="Times New Roman" w:hAnsi="Times New Roman"/>
          <w:color w:val="000000"/>
          <w:sz w:val="28"/>
          <w:lang w:val="ru-RU"/>
        </w:rPr>
        <w:t xml:space="preserve"> </w:t>
      </w:r>
      <w:proofErr w:type="gramStart"/>
      <w:r w:rsidRPr="00AE56FF">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AE56FF">
        <w:rPr>
          <w:rFonts w:ascii="Times New Roman" w:hAnsi="Times New Roman"/>
          <w:color w:val="000000"/>
          <w:sz w:val="28"/>
          <w:lang w:val="ru-RU"/>
        </w:rPr>
        <w:t xml:space="preserve"> </w:t>
      </w:r>
      <w:proofErr w:type="gramStart"/>
      <w:r w:rsidRPr="00AE56FF">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AE56FF">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AE56FF">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AE56FF">
        <w:rPr>
          <w:rFonts w:ascii="Times New Roman" w:hAnsi="Times New Roman"/>
          <w:color w:val="000000"/>
          <w:sz w:val="28"/>
          <w:lang w:val="ru-RU"/>
        </w:rPr>
        <w:t>–</w:t>
      </w:r>
      <w:r>
        <w:rPr>
          <w:rFonts w:ascii="Times New Roman" w:hAnsi="Times New Roman"/>
          <w:color w:val="000000"/>
          <w:sz w:val="28"/>
        </w:rPr>
        <w:t>XXI</w:t>
      </w:r>
      <w:r w:rsidRPr="00AE56FF">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AE56FF">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AE56FF">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6A7333" w:rsidRPr="00AE56FF" w:rsidRDefault="00BD728B">
      <w:pPr>
        <w:spacing w:after="0"/>
        <w:ind w:firstLine="600"/>
        <w:jc w:val="both"/>
        <w:rPr>
          <w:lang w:val="ru-RU"/>
        </w:rPr>
      </w:pPr>
      <w:r w:rsidRPr="00AE56FF">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AE56FF">
        <w:rPr>
          <w:rFonts w:ascii="Times New Roman" w:hAnsi="Times New Roman"/>
          <w:color w:val="000000"/>
          <w:sz w:val="28"/>
          <w:lang w:val="ru-RU"/>
        </w:rPr>
        <w:t>кст тв</w:t>
      </w:r>
      <w:proofErr w:type="gramEnd"/>
      <w:r w:rsidRPr="00AE56FF">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6A7333" w:rsidRPr="00AE56FF" w:rsidRDefault="00BD728B">
      <w:pPr>
        <w:spacing w:after="0"/>
        <w:ind w:firstLine="600"/>
        <w:jc w:val="both"/>
        <w:rPr>
          <w:lang w:val="ru-RU"/>
        </w:rPr>
      </w:pPr>
      <w:r w:rsidRPr="00AE56FF">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8) сформированность </w:t>
      </w:r>
      <w:proofErr w:type="gramStart"/>
      <w:r w:rsidRPr="00AE56FF">
        <w:rPr>
          <w:rFonts w:ascii="Times New Roman" w:hAnsi="Times New Roman"/>
          <w:color w:val="000000"/>
          <w:sz w:val="28"/>
          <w:lang w:val="ru-RU"/>
        </w:rPr>
        <w:t>умений</w:t>
      </w:r>
      <w:proofErr w:type="gramEnd"/>
      <w:r w:rsidRPr="00AE56FF">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6A7333" w:rsidRPr="00AE56FF" w:rsidRDefault="00BD728B">
      <w:pPr>
        <w:spacing w:after="0"/>
        <w:ind w:firstLine="600"/>
        <w:jc w:val="both"/>
        <w:rPr>
          <w:lang w:val="ru-RU"/>
        </w:rPr>
      </w:pPr>
      <w:r w:rsidRPr="00AE56FF">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AE56FF">
        <w:rPr>
          <w:rFonts w:ascii="Times New Roman" w:hAnsi="Times New Roman"/>
          <w:color w:val="000000"/>
          <w:spacing w:val="-2"/>
          <w:sz w:val="28"/>
          <w:lang w:val="ru-RU"/>
        </w:rPr>
        <w:t>к</w:t>
      </w:r>
      <w:proofErr w:type="gramEnd"/>
      <w:r w:rsidRPr="00AE56FF">
        <w:rPr>
          <w:rFonts w:ascii="Times New Roman" w:hAnsi="Times New Roman"/>
          <w:color w:val="000000"/>
          <w:spacing w:val="-2"/>
          <w:sz w:val="28"/>
          <w:lang w:val="ru-RU"/>
        </w:rPr>
        <w:t xml:space="preserve"> изученным в основной школе):</w:t>
      </w:r>
    </w:p>
    <w:p w:rsidR="006A7333" w:rsidRPr="00AE56FF" w:rsidRDefault="00BD728B">
      <w:pPr>
        <w:spacing w:after="0"/>
        <w:ind w:firstLine="600"/>
        <w:jc w:val="both"/>
        <w:rPr>
          <w:lang w:val="ru-RU"/>
        </w:rPr>
      </w:pPr>
      <w:proofErr w:type="gramStart"/>
      <w:r w:rsidRPr="00AE56FF">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AE56FF">
        <w:rPr>
          <w:rFonts w:ascii="Times New Roman" w:hAnsi="Times New Roman"/>
          <w:color w:val="000000"/>
          <w:sz w:val="28"/>
          <w:lang w:val="ru-RU"/>
        </w:rPr>
        <w:t xml:space="preserve"> </w:t>
      </w:r>
      <w:proofErr w:type="gramStart"/>
      <w:r w:rsidRPr="00AE56FF">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6A7333" w:rsidRPr="00AE56FF" w:rsidRDefault="00BD728B">
      <w:pPr>
        <w:spacing w:after="0"/>
        <w:ind w:firstLine="600"/>
        <w:jc w:val="both"/>
        <w:rPr>
          <w:lang w:val="ru-RU"/>
        </w:rPr>
      </w:pPr>
      <w:r w:rsidRPr="00AE56FF">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6A7333" w:rsidRPr="00AE56FF" w:rsidRDefault="00BD728B">
      <w:pPr>
        <w:spacing w:after="0"/>
        <w:ind w:firstLine="600"/>
        <w:jc w:val="both"/>
        <w:rPr>
          <w:lang w:val="ru-RU"/>
        </w:rPr>
      </w:pPr>
      <w:proofErr w:type="gramStart"/>
      <w:r w:rsidRPr="00AE56FF">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6A7333" w:rsidRPr="00AE56FF" w:rsidRDefault="00BD728B">
      <w:pPr>
        <w:spacing w:after="0"/>
        <w:ind w:firstLine="600"/>
        <w:jc w:val="both"/>
        <w:rPr>
          <w:lang w:val="ru-RU"/>
        </w:rPr>
      </w:pPr>
      <w:r w:rsidRPr="00AE56FF">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6A7333" w:rsidRPr="00AE56FF" w:rsidRDefault="00BD728B">
      <w:pPr>
        <w:spacing w:after="0" w:line="480" w:lineRule="auto"/>
        <w:ind w:firstLine="600"/>
        <w:rPr>
          <w:lang w:val="ru-RU"/>
        </w:rPr>
      </w:pPr>
      <w:r w:rsidRPr="00AE56FF">
        <w:rPr>
          <w:rFonts w:ascii="Times New Roman" w:hAnsi="Times New Roman"/>
          <w:b/>
          <w:color w:val="000000"/>
          <w:sz w:val="28"/>
          <w:lang w:val="ru-RU"/>
        </w:rPr>
        <w:t>ПРЕДМЕТНЫЕ РЕЗУЛЬТАТЫ ПО КЛАССАМ:</w:t>
      </w:r>
      <w:r w:rsidRPr="00AE56FF">
        <w:rPr>
          <w:rFonts w:ascii="Times New Roman" w:hAnsi="Times New Roman"/>
          <w:color w:val="000000"/>
          <w:sz w:val="28"/>
          <w:lang w:val="ru-RU"/>
        </w:rPr>
        <w:t xml:space="preserve"> </w:t>
      </w:r>
    </w:p>
    <w:p w:rsidR="006A7333" w:rsidRPr="00AE56FF" w:rsidRDefault="00BD728B">
      <w:pPr>
        <w:spacing w:after="0"/>
        <w:ind w:firstLine="600"/>
        <w:rPr>
          <w:lang w:val="ru-RU"/>
        </w:rPr>
      </w:pPr>
      <w:r w:rsidRPr="00AE56FF">
        <w:rPr>
          <w:rFonts w:ascii="Times New Roman" w:hAnsi="Times New Roman"/>
          <w:b/>
          <w:color w:val="000000"/>
          <w:sz w:val="28"/>
          <w:lang w:val="ru-RU"/>
        </w:rPr>
        <w:t>10 КЛАСС</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AE56FF">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AE56FF">
        <w:rPr>
          <w:rFonts w:ascii="Times New Roman" w:hAnsi="Times New Roman"/>
          <w:color w:val="000000"/>
          <w:sz w:val="28"/>
          <w:lang w:val="ru-RU"/>
        </w:rPr>
        <w:t xml:space="preserve"> века); </w:t>
      </w:r>
    </w:p>
    <w:p w:rsidR="006A7333" w:rsidRPr="00AE56FF" w:rsidRDefault="00BD728B">
      <w:pPr>
        <w:spacing w:after="0"/>
        <w:ind w:firstLine="600"/>
        <w:jc w:val="both"/>
        <w:rPr>
          <w:lang w:val="ru-RU"/>
        </w:rPr>
      </w:pPr>
      <w:r w:rsidRPr="00AE56FF">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3) сформированность устойчивого интереса к чтению как средству познания </w:t>
      </w:r>
      <w:proofErr w:type="gramStart"/>
      <w:r w:rsidRPr="00AE56FF">
        <w:rPr>
          <w:rFonts w:ascii="Times New Roman" w:hAnsi="Times New Roman"/>
          <w:color w:val="000000"/>
          <w:sz w:val="28"/>
          <w:lang w:val="ru-RU"/>
        </w:rPr>
        <w:t>отечественной</w:t>
      </w:r>
      <w:proofErr w:type="gramEnd"/>
      <w:r w:rsidRPr="00AE56FF">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AE56FF">
        <w:rPr>
          <w:rFonts w:ascii="Times New Roman" w:hAnsi="Times New Roman"/>
          <w:color w:val="000000"/>
          <w:sz w:val="28"/>
          <w:lang w:val="ru-RU"/>
        </w:rPr>
        <w:t xml:space="preserve"> века);</w:t>
      </w:r>
    </w:p>
    <w:p w:rsidR="006A7333" w:rsidRPr="00AE56FF" w:rsidRDefault="00BD728B">
      <w:pPr>
        <w:spacing w:after="0"/>
        <w:ind w:firstLine="600"/>
        <w:jc w:val="both"/>
        <w:rPr>
          <w:lang w:val="ru-RU"/>
        </w:rPr>
      </w:pPr>
      <w:r w:rsidRPr="00AE56FF">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AE56FF">
        <w:rPr>
          <w:rFonts w:ascii="Times New Roman" w:hAnsi="Times New Roman"/>
          <w:color w:val="000000"/>
          <w:sz w:val="28"/>
          <w:lang w:val="ru-RU"/>
        </w:rPr>
        <w:t>кст тв</w:t>
      </w:r>
      <w:proofErr w:type="gramEnd"/>
      <w:r w:rsidRPr="00AE56FF">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AE56FF">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AE56FF">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AE56FF">
        <w:rPr>
          <w:rFonts w:ascii="Times New Roman" w:hAnsi="Times New Roman"/>
          <w:color w:val="000000"/>
          <w:sz w:val="28"/>
          <w:lang w:val="ru-RU"/>
        </w:rPr>
        <w:t>обсуждения</w:t>
      </w:r>
      <w:proofErr w:type="gramEnd"/>
      <w:r w:rsidRPr="00AE56FF">
        <w:rPr>
          <w:rFonts w:ascii="Times New Roman" w:hAnsi="Times New Roman"/>
          <w:color w:val="000000"/>
          <w:sz w:val="28"/>
          <w:lang w:val="ru-RU"/>
        </w:rPr>
        <w:t xml:space="preserve"> лучших образцов отечественной и зарубежной литературы; </w:t>
      </w:r>
    </w:p>
    <w:p w:rsidR="006A7333" w:rsidRPr="00AE56FF" w:rsidRDefault="00BD728B">
      <w:pPr>
        <w:spacing w:after="0"/>
        <w:ind w:firstLine="600"/>
        <w:jc w:val="both"/>
        <w:rPr>
          <w:lang w:val="ru-RU"/>
        </w:rPr>
      </w:pPr>
      <w:r w:rsidRPr="00AE56FF">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8) сформированность </w:t>
      </w:r>
      <w:proofErr w:type="gramStart"/>
      <w:r w:rsidRPr="00AE56FF">
        <w:rPr>
          <w:rFonts w:ascii="Times New Roman" w:hAnsi="Times New Roman"/>
          <w:color w:val="000000"/>
          <w:sz w:val="28"/>
          <w:lang w:val="ru-RU"/>
        </w:rPr>
        <w:t>умений</w:t>
      </w:r>
      <w:proofErr w:type="gramEnd"/>
      <w:r w:rsidRPr="00AE56FF">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6A7333" w:rsidRPr="00AE56FF" w:rsidRDefault="00BD728B">
      <w:pPr>
        <w:spacing w:after="0"/>
        <w:ind w:firstLine="600"/>
        <w:jc w:val="both"/>
        <w:rPr>
          <w:lang w:val="ru-RU"/>
        </w:rPr>
      </w:pPr>
      <w:r w:rsidRPr="00AE56FF">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AE56FF">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AE56FF">
        <w:rPr>
          <w:rFonts w:ascii="Times New Roman" w:hAnsi="Times New Roman"/>
          <w:color w:val="000000"/>
          <w:spacing w:val="-2"/>
          <w:sz w:val="28"/>
          <w:lang w:val="ru-RU"/>
        </w:rPr>
        <w:t>к</w:t>
      </w:r>
      <w:proofErr w:type="gramEnd"/>
      <w:r w:rsidRPr="00AE56FF">
        <w:rPr>
          <w:rFonts w:ascii="Times New Roman" w:hAnsi="Times New Roman"/>
          <w:color w:val="000000"/>
          <w:spacing w:val="-2"/>
          <w:sz w:val="28"/>
          <w:lang w:val="ru-RU"/>
        </w:rPr>
        <w:t xml:space="preserve"> изученным в основной школе):</w:t>
      </w:r>
    </w:p>
    <w:p w:rsidR="006A7333" w:rsidRPr="00AE56FF" w:rsidRDefault="00BD728B">
      <w:pPr>
        <w:spacing w:after="0"/>
        <w:ind w:firstLine="600"/>
        <w:jc w:val="both"/>
        <w:rPr>
          <w:lang w:val="ru-RU"/>
        </w:rPr>
      </w:pPr>
      <w:proofErr w:type="gramStart"/>
      <w:r w:rsidRPr="00AE56FF">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AE56FF">
        <w:rPr>
          <w:rFonts w:ascii="Times New Roman" w:hAnsi="Times New Roman"/>
          <w:color w:val="000000"/>
          <w:sz w:val="28"/>
          <w:lang w:val="ru-RU"/>
        </w:rPr>
        <w:t xml:space="preserve"> </w:t>
      </w:r>
      <w:proofErr w:type="gramStart"/>
      <w:r w:rsidRPr="00AE56FF">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6A7333" w:rsidRPr="00AE56FF" w:rsidRDefault="00BD728B">
      <w:pPr>
        <w:spacing w:after="0"/>
        <w:ind w:firstLine="600"/>
        <w:jc w:val="both"/>
        <w:rPr>
          <w:lang w:val="ru-RU"/>
        </w:rPr>
      </w:pPr>
      <w:r w:rsidRPr="00AE56FF">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A7333" w:rsidRPr="00AE56FF" w:rsidRDefault="00BD728B">
      <w:pPr>
        <w:spacing w:after="0"/>
        <w:ind w:firstLine="600"/>
        <w:jc w:val="both"/>
        <w:rPr>
          <w:lang w:val="ru-RU"/>
        </w:rPr>
      </w:pPr>
      <w:r w:rsidRPr="00AE56FF">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6A7333" w:rsidRPr="00AE56FF" w:rsidRDefault="00BD728B">
      <w:pPr>
        <w:spacing w:after="0"/>
        <w:ind w:firstLine="600"/>
        <w:jc w:val="both"/>
        <w:rPr>
          <w:lang w:val="ru-RU"/>
        </w:rPr>
      </w:pPr>
      <w:proofErr w:type="gramStart"/>
      <w:r w:rsidRPr="00AE56FF">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6A7333" w:rsidRPr="00AE56FF" w:rsidRDefault="00BD728B">
      <w:pPr>
        <w:spacing w:after="0"/>
        <w:ind w:firstLine="600"/>
        <w:jc w:val="both"/>
        <w:rPr>
          <w:lang w:val="ru-RU"/>
        </w:rPr>
      </w:pPr>
      <w:r w:rsidRPr="00AE56FF">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6A7333" w:rsidRPr="00AE56FF" w:rsidRDefault="00BD728B">
      <w:pPr>
        <w:spacing w:after="0"/>
        <w:ind w:firstLine="600"/>
        <w:rPr>
          <w:lang w:val="ru-RU"/>
        </w:rPr>
      </w:pPr>
      <w:r w:rsidRPr="00AE56FF">
        <w:rPr>
          <w:rFonts w:ascii="Times New Roman" w:hAnsi="Times New Roman"/>
          <w:b/>
          <w:color w:val="000000"/>
          <w:sz w:val="28"/>
          <w:lang w:val="ru-RU"/>
        </w:rPr>
        <w:t>11 КЛАСС</w:t>
      </w:r>
    </w:p>
    <w:p w:rsidR="006A7333" w:rsidRPr="00AE56FF" w:rsidRDefault="00BD728B">
      <w:pPr>
        <w:spacing w:after="0"/>
        <w:ind w:firstLine="600"/>
        <w:jc w:val="both"/>
        <w:rPr>
          <w:lang w:val="ru-RU"/>
        </w:rPr>
      </w:pPr>
      <w:proofErr w:type="gramStart"/>
      <w:r w:rsidRPr="00AE56FF">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AE56FF">
        <w:rPr>
          <w:rFonts w:ascii="Times New Roman" w:hAnsi="Times New Roman"/>
          <w:color w:val="000000"/>
          <w:sz w:val="28"/>
          <w:lang w:val="ru-RU"/>
        </w:rPr>
        <w:t xml:space="preserve"> – начала </w:t>
      </w:r>
      <w:r>
        <w:rPr>
          <w:rFonts w:ascii="Times New Roman" w:hAnsi="Times New Roman"/>
          <w:color w:val="000000"/>
          <w:sz w:val="28"/>
        </w:rPr>
        <w:t>XXI</w:t>
      </w:r>
      <w:r w:rsidRPr="00AE56FF">
        <w:rPr>
          <w:rFonts w:ascii="Times New Roman" w:hAnsi="Times New Roman"/>
          <w:color w:val="000000"/>
          <w:sz w:val="28"/>
          <w:lang w:val="ru-RU"/>
        </w:rPr>
        <w:t xml:space="preserve"> века с </w:t>
      </w:r>
      <w:r w:rsidRPr="00AE56FF">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6A7333" w:rsidRPr="00AE56FF" w:rsidRDefault="00BD728B">
      <w:pPr>
        <w:spacing w:after="0"/>
        <w:ind w:firstLine="600"/>
        <w:jc w:val="both"/>
        <w:rPr>
          <w:lang w:val="ru-RU"/>
        </w:rPr>
      </w:pPr>
      <w:r w:rsidRPr="00AE56FF">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6A7333" w:rsidRPr="00AE56FF" w:rsidRDefault="00BD728B">
      <w:pPr>
        <w:spacing w:after="0"/>
        <w:ind w:firstLine="600"/>
        <w:jc w:val="both"/>
        <w:rPr>
          <w:lang w:val="ru-RU"/>
        </w:rPr>
      </w:pPr>
      <w:r w:rsidRPr="00AE56FF">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6A7333" w:rsidRPr="00AE56FF" w:rsidRDefault="00BD728B">
      <w:pPr>
        <w:spacing w:after="0"/>
        <w:ind w:firstLine="600"/>
        <w:jc w:val="both"/>
        <w:rPr>
          <w:lang w:val="ru-RU"/>
        </w:rPr>
      </w:pPr>
      <w:r w:rsidRPr="00AE56FF">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AE56FF">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AE56FF">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6A7333" w:rsidRPr="00AE56FF" w:rsidRDefault="00BD728B">
      <w:pPr>
        <w:spacing w:after="0"/>
        <w:ind w:firstLine="600"/>
        <w:jc w:val="both"/>
        <w:rPr>
          <w:lang w:val="ru-RU"/>
        </w:rPr>
      </w:pPr>
      <w:r w:rsidRPr="00AE56FF">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AE56FF">
        <w:rPr>
          <w:rFonts w:ascii="Times New Roman" w:hAnsi="Times New Roman"/>
          <w:color w:val="000000"/>
          <w:sz w:val="28"/>
          <w:lang w:val="ru-RU"/>
        </w:rPr>
        <w:t>кст тв</w:t>
      </w:r>
      <w:proofErr w:type="gramEnd"/>
      <w:r w:rsidRPr="00AE56FF">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AE56FF">
        <w:rPr>
          <w:rFonts w:ascii="Times New Roman" w:hAnsi="Times New Roman"/>
          <w:color w:val="000000"/>
          <w:sz w:val="28"/>
          <w:lang w:val="ru-RU"/>
        </w:rPr>
        <w:t>–</w:t>
      </w:r>
      <w:r>
        <w:rPr>
          <w:rFonts w:ascii="Times New Roman" w:hAnsi="Times New Roman"/>
          <w:color w:val="000000"/>
          <w:sz w:val="28"/>
        </w:rPr>
        <w:t>XXI</w:t>
      </w:r>
      <w:r w:rsidRPr="00AE56FF">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AE56FF">
        <w:rPr>
          <w:rFonts w:ascii="Times New Roman" w:hAnsi="Times New Roman"/>
          <w:color w:val="000000"/>
          <w:sz w:val="28"/>
          <w:lang w:val="ru-RU"/>
        </w:rPr>
        <w:t>обсуждения</w:t>
      </w:r>
      <w:proofErr w:type="gramEnd"/>
      <w:r w:rsidRPr="00AE56FF">
        <w:rPr>
          <w:rFonts w:ascii="Times New Roman" w:hAnsi="Times New Roman"/>
          <w:color w:val="000000"/>
          <w:sz w:val="28"/>
          <w:lang w:val="ru-RU"/>
        </w:rPr>
        <w:t xml:space="preserve"> лучших образцов отечественной и зарубежной литературы;</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8) сформированность </w:t>
      </w:r>
      <w:proofErr w:type="gramStart"/>
      <w:r w:rsidRPr="00AE56FF">
        <w:rPr>
          <w:rFonts w:ascii="Times New Roman" w:hAnsi="Times New Roman"/>
          <w:color w:val="000000"/>
          <w:sz w:val="28"/>
          <w:lang w:val="ru-RU"/>
        </w:rPr>
        <w:t>умений</w:t>
      </w:r>
      <w:proofErr w:type="gramEnd"/>
      <w:r w:rsidRPr="00AE56FF">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6A7333" w:rsidRPr="00AE56FF" w:rsidRDefault="00BD728B">
      <w:pPr>
        <w:spacing w:after="0"/>
        <w:ind w:firstLine="600"/>
        <w:jc w:val="both"/>
        <w:rPr>
          <w:lang w:val="ru-RU"/>
        </w:rPr>
      </w:pPr>
      <w:r w:rsidRPr="00AE56FF">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AE56FF">
        <w:rPr>
          <w:rFonts w:ascii="Times New Roman" w:hAnsi="Times New Roman"/>
          <w:color w:val="000000"/>
          <w:sz w:val="28"/>
          <w:lang w:val="ru-RU"/>
        </w:rPr>
        <w:t>к</w:t>
      </w:r>
      <w:proofErr w:type="gramEnd"/>
      <w:r w:rsidRPr="00AE56FF">
        <w:rPr>
          <w:rFonts w:ascii="Times New Roman" w:hAnsi="Times New Roman"/>
          <w:color w:val="000000"/>
          <w:sz w:val="28"/>
          <w:lang w:val="ru-RU"/>
        </w:rPr>
        <w:t xml:space="preserve"> изученным в основной школе):</w:t>
      </w:r>
    </w:p>
    <w:p w:rsidR="006A7333" w:rsidRPr="00AE56FF" w:rsidRDefault="00BD728B">
      <w:pPr>
        <w:spacing w:after="0"/>
        <w:ind w:firstLine="600"/>
        <w:jc w:val="both"/>
        <w:rPr>
          <w:lang w:val="ru-RU"/>
        </w:rPr>
      </w:pPr>
      <w:proofErr w:type="gramStart"/>
      <w:r w:rsidRPr="00AE56FF">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AE56FF">
        <w:rPr>
          <w:rFonts w:ascii="Times New Roman" w:hAnsi="Times New Roman"/>
          <w:color w:val="000000"/>
          <w:sz w:val="28"/>
          <w:lang w:val="ru-RU"/>
        </w:rPr>
        <w:t xml:space="preserve"> </w:t>
      </w:r>
      <w:proofErr w:type="gramStart"/>
      <w:r w:rsidRPr="00AE56FF">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6A7333" w:rsidRPr="00AE56FF" w:rsidRDefault="00BD728B">
      <w:pPr>
        <w:spacing w:after="0"/>
        <w:ind w:firstLine="600"/>
        <w:jc w:val="both"/>
        <w:rPr>
          <w:lang w:val="ru-RU"/>
        </w:rPr>
      </w:pPr>
      <w:r w:rsidRPr="00AE56FF">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A7333" w:rsidRPr="00AE56FF" w:rsidRDefault="00BD728B">
      <w:pPr>
        <w:spacing w:after="0"/>
        <w:ind w:firstLine="600"/>
        <w:jc w:val="both"/>
        <w:rPr>
          <w:lang w:val="ru-RU"/>
        </w:rPr>
      </w:pPr>
      <w:r w:rsidRPr="00AE56FF">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6A7333" w:rsidRPr="00AE56FF" w:rsidRDefault="00BD728B">
      <w:pPr>
        <w:spacing w:after="0"/>
        <w:ind w:firstLine="600"/>
        <w:jc w:val="both"/>
        <w:rPr>
          <w:lang w:val="ru-RU"/>
        </w:rPr>
      </w:pPr>
      <w:proofErr w:type="gramStart"/>
      <w:r w:rsidRPr="00AE56FF">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6A7333" w:rsidRPr="00AE56FF" w:rsidRDefault="00BD728B">
      <w:pPr>
        <w:spacing w:after="0"/>
        <w:ind w:firstLine="600"/>
        <w:jc w:val="both"/>
        <w:rPr>
          <w:lang w:val="ru-RU"/>
        </w:rPr>
      </w:pPr>
      <w:r w:rsidRPr="00AE56FF">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6A7333" w:rsidRPr="00AE56FF" w:rsidRDefault="006A7333">
      <w:pPr>
        <w:rPr>
          <w:lang w:val="ru-RU"/>
        </w:rPr>
        <w:sectPr w:rsidR="006A7333" w:rsidRPr="00AE56FF">
          <w:pgSz w:w="11906" w:h="16383"/>
          <w:pgMar w:top="1134" w:right="850" w:bottom="1134" w:left="1701" w:header="720" w:footer="720" w:gutter="0"/>
          <w:cols w:space="720"/>
        </w:sectPr>
      </w:pPr>
      <w:bookmarkStart w:id="49" w:name="block-57695914"/>
    </w:p>
    <w:bookmarkEnd w:id="49"/>
    <w:p w:rsidR="006A7333" w:rsidRDefault="00BD728B">
      <w:pPr>
        <w:spacing w:after="0"/>
        <w:ind w:left="120"/>
      </w:pPr>
      <w:r w:rsidRPr="00AE56F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6A7333" w:rsidRDefault="00BD728B">
      <w:pPr>
        <w:spacing w:after="0"/>
        <w:ind w:left="120"/>
      </w:pPr>
      <w:r>
        <w:rPr>
          <w:rFonts w:ascii="Times New Roman" w:hAnsi="Times New Roman"/>
          <w:b/>
          <w:color w:val="000000"/>
          <w:sz w:val="28"/>
        </w:rPr>
        <w:t xml:space="preserve"> 10 КЛАСС </w:t>
      </w:r>
    </w:p>
    <w:tbl>
      <w:tblPr>
        <w:tblW w:w="12996"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7"/>
        <w:gridCol w:w="4662"/>
        <w:gridCol w:w="1923"/>
        <w:gridCol w:w="1963"/>
        <w:gridCol w:w="3411"/>
      </w:tblGrid>
      <w:tr w:rsidR="006A7333">
        <w:trPr>
          <w:trHeight w:val="144"/>
          <w:tblCellSpacing w:w="0" w:type="dxa"/>
        </w:trPr>
        <w:tc>
          <w:tcPr>
            <w:tcW w:w="1034" w:type="dxa"/>
            <w:vMerge w:val="restart"/>
            <w:tcMar>
              <w:top w:w="50" w:type="dxa"/>
              <w:left w:w="100" w:type="dxa"/>
            </w:tcMar>
            <w:vAlign w:val="center"/>
          </w:tcPr>
          <w:p w:rsidR="006A7333" w:rsidRDefault="00BD728B">
            <w:pPr>
              <w:spacing w:after="0"/>
              <w:ind w:left="135"/>
            </w:pPr>
            <w:r>
              <w:rPr>
                <w:rFonts w:ascii="Times New Roman" w:hAnsi="Times New Roman"/>
                <w:b/>
                <w:color w:val="000000"/>
                <w:sz w:val="24"/>
              </w:rPr>
              <w:t xml:space="preserve">№ п/п </w:t>
            </w:r>
          </w:p>
          <w:p w:rsidR="006A7333" w:rsidRDefault="006A7333">
            <w:pPr>
              <w:spacing w:after="0"/>
              <w:ind w:left="135"/>
            </w:pPr>
          </w:p>
        </w:tc>
        <w:tc>
          <w:tcPr>
            <w:tcW w:w="4655" w:type="dxa"/>
            <w:vMerge w:val="restart"/>
            <w:tcMar>
              <w:top w:w="50" w:type="dxa"/>
              <w:left w:w="100" w:type="dxa"/>
            </w:tcMar>
            <w:vAlign w:val="center"/>
          </w:tcPr>
          <w:p w:rsidR="006A7333" w:rsidRDefault="00BD728B">
            <w:pPr>
              <w:spacing w:after="0"/>
              <w:ind w:left="135"/>
            </w:pPr>
            <w:r>
              <w:rPr>
                <w:rFonts w:ascii="Times New Roman" w:hAnsi="Times New Roman"/>
                <w:b/>
                <w:color w:val="000000"/>
                <w:sz w:val="24"/>
              </w:rPr>
              <w:t xml:space="preserve">Наименование разделов и тем программы </w:t>
            </w:r>
          </w:p>
          <w:p w:rsidR="006A7333" w:rsidRDefault="006A7333">
            <w:pPr>
              <w:spacing w:after="0"/>
              <w:ind w:left="135"/>
            </w:pPr>
          </w:p>
        </w:tc>
        <w:tc>
          <w:tcPr>
            <w:tcW w:w="0" w:type="auto"/>
            <w:gridSpan w:val="2"/>
            <w:tcMar>
              <w:top w:w="50" w:type="dxa"/>
              <w:left w:w="100" w:type="dxa"/>
            </w:tcMar>
            <w:vAlign w:val="center"/>
          </w:tcPr>
          <w:p w:rsidR="006A7333" w:rsidRDefault="00BD728B">
            <w:pPr>
              <w:spacing w:after="0"/>
            </w:pPr>
            <w:r>
              <w:rPr>
                <w:rFonts w:ascii="Times New Roman" w:hAnsi="Times New Roman"/>
                <w:b/>
                <w:color w:val="000000"/>
                <w:sz w:val="24"/>
              </w:rPr>
              <w:t>Количество часов</w:t>
            </w:r>
          </w:p>
        </w:tc>
        <w:tc>
          <w:tcPr>
            <w:tcW w:w="3414" w:type="dxa"/>
            <w:vMerge w:val="restart"/>
            <w:tcMar>
              <w:top w:w="50" w:type="dxa"/>
              <w:left w:w="100" w:type="dxa"/>
            </w:tcMar>
            <w:vAlign w:val="center"/>
          </w:tcPr>
          <w:p w:rsidR="006A7333" w:rsidRDefault="00BD728B">
            <w:pPr>
              <w:spacing w:after="0"/>
              <w:ind w:left="135"/>
            </w:pPr>
            <w:r>
              <w:rPr>
                <w:rFonts w:ascii="Times New Roman" w:hAnsi="Times New Roman"/>
                <w:b/>
                <w:color w:val="000000"/>
                <w:sz w:val="24"/>
              </w:rPr>
              <w:t xml:space="preserve">Электронные (цифровые) образовательные ресурсы </w:t>
            </w:r>
          </w:p>
          <w:p w:rsidR="006A7333" w:rsidRDefault="006A7333">
            <w:pPr>
              <w:spacing w:after="0"/>
              <w:ind w:left="135"/>
            </w:pPr>
          </w:p>
        </w:tc>
      </w:tr>
      <w:tr w:rsidR="006A7333">
        <w:trPr>
          <w:trHeight w:val="144"/>
          <w:tblCellSpacing w:w="0" w:type="dxa"/>
        </w:trPr>
        <w:tc>
          <w:tcPr>
            <w:tcW w:w="0" w:type="auto"/>
            <w:vMerge/>
            <w:tcBorders>
              <w:top w:val="nil"/>
            </w:tcBorders>
            <w:tcMar>
              <w:top w:w="50" w:type="dxa"/>
              <w:left w:w="100" w:type="dxa"/>
            </w:tcMar>
          </w:tcPr>
          <w:p w:rsidR="006A7333" w:rsidRDefault="006A7333"/>
        </w:tc>
        <w:tc>
          <w:tcPr>
            <w:tcW w:w="0" w:type="auto"/>
            <w:vMerge/>
            <w:tcBorders>
              <w:top w:val="nil"/>
            </w:tcBorders>
            <w:tcMar>
              <w:top w:w="50" w:type="dxa"/>
              <w:left w:w="100" w:type="dxa"/>
            </w:tcMar>
          </w:tcPr>
          <w:p w:rsidR="006A7333" w:rsidRDefault="006A7333"/>
        </w:tc>
        <w:tc>
          <w:tcPr>
            <w:tcW w:w="1929" w:type="dxa"/>
            <w:tcMar>
              <w:top w:w="50" w:type="dxa"/>
              <w:left w:w="100" w:type="dxa"/>
            </w:tcMar>
            <w:vAlign w:val="center"/>
          </w:tcPr>
          <w:p w:rsidR="006A7333" w:rsidRDefault="00BD728B">
            <w:pPr>
              <w:spacing w:after="0"/>
              <w:ind w:left="135"/>
            </w:pPr>
            <w:r>
              <w:rPr>
                <w:rFonts w:ascii="Times New Roman" w:hAnsi="Times New Roman"/>
                <w:b/>
                <w:color w:val="000000"/>
                <w:sz w:val="24"/>
              </w:rPr>
              <w:t xml:space="preserve">Всего </w:t>
            </w:r>
          </w:p>
          <w:p w:rsidR="006A7333" w:rsidRDefault="006A7333">
            <w:pPr>
              <w:spacing w:after="0"/>
              <w:ind w:left="135"/>
            </w:pPr>
          </w:p>
        </w:tc>
        <w:tc>
          <w:tcPr>
            <w:tcW w:w="1964" w:type="dxa"/>
            <w:tcMar>
              <w:top w:w="50" w:type="dxa"/>
              <w:left w:w="100" w:type="dxa"/>
            </w:tcMar>
            <w:vAlign w:val="center"/>
          </w:tcPr>
          <w:p w:rsidR="006A7333" w:rsidRDefault="00BD728B">
            <w:pPr>
              <w:spacing w:after="0"/>
              <w:ind w:left="135"/>
            </w:pPr>
            <w:r>
              <w:rPr>
                <w:rFonts w:ascii="Times New Roman" w:hAnsi="Times New Roman"/>
                <w:b/>
                <w:color w:val="000000"/>
                <w:sz w:val="24"/>
              </w:rPr>
              <w:t xml:space="preserve">Контрольные работы </w:t>
            </w:r>
          </w:p>
          <w:p w:rsidR="006A7333" w:rsidRDefault="006A7333">
            <w:pPr>
              <w:spacing w:after="0"/>
              <w:ind w:left="135"/>
            </w:pPr>
          </w:p>
        </w:tc>
        <w:tc>
          <w:tcPr>
            <w:tcW w:w="0" w:type="auto"/>
            <w:vMerge/>
            <w:tcBorders>
              <w:top w:val="nil"/>
            </w:tcBorders>
            <w:tcMar>
              <w:top w:w="50" w:type="dxa"/>
              <w:left w:w="100" w:type="dxa"/>
            </w:tcMar>
          </w:tcPr>
          <w:p w:rsidR="006A7333" w:rsidRDefault="006A7333"/>
        </w:tc>
      </w:tr>
      <w:tr w:rsidR="006A7333">
        <w:trPr>
          <w:trHeight w:val="144"/>
          <w:tblCellSpacing w:w="0" w:type="dxa"/>
        </w:trPr>
        <w:tc>
          <w:tcPr>
            <w:tcW w:w="0" w:type="auto"/>
            <w:gridSpan w:val="5"/>
            <w:tcMar>
              <w:top w:w="50" w:type="dxa"/>
              <w:left w:w="100" w:type="dxa"/>
            </w:tcMar>
            <w:vAlign w:val="center"/>
          </w:tcPr>
          <w:p w:rsidR="006A7333" w:rsidRDefault="00BD728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6A7333">
        <w:trPr>
          <w:trHeight w:val="144"/>
          <w:tblCellSpacing w:w="0" w:type="dxa"/>
        </w:trPr>
        <w:tc>
          <w:tcPr>
            <w:tcW w:w="1034" w:type="dxa"/>
            <w:tcMar>
              <w:top w:w="50" w:type="dxa"/>
              <w:left w:w="100" w:type="dxa"/>
            </w:tcMar>
            <w:vAlign w:val="center"/>
          </w:tcPr>
          <w:p w:rsidR="006A7333" w:rsidRDefault="00BD728B">
            <w:pPr>
              <w:spacing w:after="0"/>
            </w:pPr>
            <w:r>
              <w:rPr>
                <w:rFonts w:ascii="Times New Roman" w:hAnsi="Times New Roman"/>
                <w:color w:val="000000"/>
                <w:sz w:val="24"/>
              </w:rPr>
              <w:t>1.1</w:t>
            </w:r>
          </w:p>
        </w:tc>
        <w:tc>
          <w:tcPr>
            <w:tcW w:w="4655" w:type="dxa"/>
            <w:tcMar>
              <w:top w:w="50" w:type="dxa"/>
              <w:left w:w="100" w:type="dxa"/>
            </w:tcMar>
            <w:vAlign w:val="center"/>
          </w:tcPr>
          <w:p w:rsidR="006A7333" w:rsidRPr="00AE56FF" w:rsidRDefault="00BD728B">
            <w:pPr>
              <w:spacing w:after="0"/>
              <w:ind w:left="135"/>
              <w:rPr>
                <w:lang w:val="ru-RU"/>
              </w:rPr>
            </w:pPr>
            <w:proofErr w:type="gramStart"/>
            <w:r w:rsidRPr="00AE56FF">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AE56FF">
              <w:rPr>
                <w:rFonts w:ascii="Times New Roman" w:hAnsi="Times New Roman"/>
                <w:color w:val="000000"/>
                <w:sz w:val="24"/>
                <w:lang w:val="ru-RU"/>
              </w:rPr>
              <w:t xml:space="preserve"> </w:t>
            </w:r>
            <w:proofErr w:type="gramStart"/>
            <w:r w:rsidRPr="00AE56FF">
              <w:rPr>
                <w:rFonts w:ascii="Times New Roman" w:hAnsi="Times New Roman"/>
                <w:color w:val="000000"/>
                <w:sz w:val="24"/>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64" w:type="dxa"/>
            <w:tcMar>
              <w:top w:w="50" w:type="dxa"/>
              <w:left w:w="100" w:type="dxa"/>
            </w:tcMar>
            <w:vAlign w:val="center"/>
          </w:tcPr>
          <w:p w:rsidR="006A7333" w:rsidRDefault="006A7333">
            <w:pPr>
              <w:spacing w:after="0"/>
              <w:ind w:left="135"/>
              <w:jc w:val="center"/>
            </w:pPr>
          </w:p>
        </w:tc>
        <w:tc>
          <w:tcPr>
            <w:tcW w:w="3414" w:type="dxa"/>
            <w:tcMar>
              <w:top w:w="50" w:type="dxa"/>
              <w:left w:w="100" w:type="dxa"/>
            </w:tcMar>
            <w:vAlign w:val="center"/>
          </w:tcPr>
          <w:p w:rsidR="006A7333" w:rsidRDefault="006A7333">
            <w:pPr>
              <w:spacing w:after="0"/>
              <w:ind w:left="135"/>
            </w:pPr>
          </w:p>
        </w:tc>
      </w:tr>
      <w:tr w:rsidR="006A7333">
        <w:trPr>
          <w:trHeight w:val="144"/>
          <w:tblCellSpacing w:w="0" w:type="dxa"/>
        </w:trPr>
        <w:tc>
          <w:tcPr>
            <w:tcW w:w="0" w:type="auto"/>
            <w:gridSpan w:val="2"/>
            <w:tcMar>
              <w:top w:w="50" w:type="dxa"/>
              <w:left w:w="100" w:type="dxa"/>
            </w:tcMar>
            <w:vAlign w:val="center"/>
          </w:tcPr>
          <w:p w:rsidR="006A7333" w:rsidRDefault="00BD728B">
            <w:pPr>
              <w:spacing w:after="0"/>
              <w:ind w:left="135"/>
            </w:pPr>
            <w:r>
              <w:rPr>
                <w:rFonts w:ascii="Times New Roman" w:hAnsi="Times New Roman"/>
                <w:b/>
                <w:color w:val="000000"/>
                <w:sz w:val="24"/>
              </w:rPr>
              <w:t>Итого по разделу</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6A7333" w:rsidRDefault="006A7333"/>
        </w:tc>
      </w:tr>
      <w:tr w:rsidR="006A7333" w:rsidRPr="00DA70CF">
        <w:trPr>
          <w:trHeight w:val="144"/>
          <w:tblCellSpacing w:w="0" w:type="dxa"/>
        </w:trPr>
        <w:tc>
          <w:tcPr>
            <w:tcW w:w="0" w:type="auto"/>
            <w:gridSpan w:val="5"/>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b/>
                <w:color w:val="000000"/>
                <w:sz w:val="24"/>
                <w:lang w:val="ru-RU"/>
              </w:rPr>
              <w:t>Раздел 2.</w:t>
            </w:r>
            <w:r w:rsidRPr="00AE56FF">
              <w:rPr>
                <w:rFonts w:ascii="Times New Roman" w:hAnsi="Times New Roman"/>
                <w:color w:val="000000"/>
                <w:sz w:val="24"/>
                <w:lang w:val="ru-RU"/>
              </w:rPr>
              <w:t xml:space="preserve"> </w:t>
            </w:r>
            <w:r w:rsidRPr="00AE56F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E56FF">
              <w:rPr>
                <w:rFonts w:ascii="Times New Roman" w:hAnsi="Times New Roman"/>
                <w:b/>
                <w:color w:val="000000"/>
                <w:sz w:val="24"/>
                <w:lang w:val="ru-RU"/>
              </w:rPr>
              <w:t xml:space="preserve"> века</w:t>
            </w:r>
          </w:p>
        </w:tc>
      </w:tr>
      <w:tr w:rsidR="006A7333" w:rsidRPr="00DA70CF">
        <w:trPr>
          <w:trHeight w:val="144"/>
          <w:tblCellSpacing w:w="0" w:type="dxa"/>
        </w:trPr>
        <w:tc>
          <w:tcPr>
            <w:tcW w:w="1034" w:type="dxa"/>
            <w:tcMar>
              <w:top w:w="50" w:type="dxa"/>
              <w:left w:w="100" w:type="dxa"/>
            </w:tcMar>
            <w:vAlign w:val="center"/>
          </w:tcPr>
          <w:p w:rsidR="006A7333" w:rsidRDefault="00BD728B">
            <w:pPr>
              <w:spacing w:after="0"/>
            </w:pPr>
            <w:r>
              <w:rPr>
                <w:rFonts w:ascii="Times New Roman" w:hAnsi="Times New Roman"/>
                <w:color w:val="000000"/>
                <w:sz w:val="24"/>
              </w:rPr>
              <w:t>2.1</w:t>
            </w:r>
          </w:p>
        </w:tc>
        <w:tc>
          <w:tcPr>
            <w:tcW w:w="465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А.Н. Островский. Драма «Гроза»</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64" w:type="dxa"/>
            <w:tcMar>
              <w:top w:w="50" w:type="dxa"/>
              <w:left w:w="100" w:type="dxa"/>
            </w:tcMar>
            <w:vAlign w:val="center"/>
          </w:tcPr>
          <w:p w:rsidR="006A7333" w:rsidRDefault="006A7333">
            <w:pPr>
              <w:spacing w:after="0"/>
              <w:ind w:left="135"/>
              <w:jc w:val="center"/>
            </w:pPr>
          </w:p>
        </w:tc>
        <w:tc>
          <w:tcPr>
            <w:tcW w:w="3414"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20</w:t>
              </w:r>
              <w:r>
                <w:rPr>
                  <w:rFonts w:ascii="Times New Roman" w:hAnsi="Times New Roman"/>
                  <w:color w:val="0000FF"/>
                  <w:u w:val="single"/>
                </w:rPr>
                <w:t>b</w:t>
              </w:r>
              <w:r w:rsidRPr="00AE56FF">
                <w:rPr>
                  <w:rFonts w:ascii="Times New Roman" w:hAnsi="Times New Roman"/>
                  <w:color w:val="0000FF"/>
                  <w:u w:val="single"/>
                  <w:lang w:val="ru-RU"/>
                </w:rPr>
                <w:t>36</w:t>
              </w:r>
              <w:r>
                <w:rPr>
                  <w:rFonts w:ascii="Times New Roman" w:hAnsi="Times New Roman"/>
                  <w:color w:val="0000FF"/>
                  <w:u w:val="single"/>
                </w:rPr>
                <w:t>e</w:t>
              </w:r>
              <w:r w:rsidRPr="00AE56FF">
                <w:rPr>
                  <w:rFonts w:ascii="Times New Roman" w:hAnsi="Times New Roman"/>
                  <w:color w:val="0000FF"/>
                  <w:u w:val="single"/>
                  <w:lang w:val="ru-RU"/>
                </w:rPr>
                <w:t>4</w:t>
              </w:r>
            </w:hyperlink>
          </w:p>
        </w:tc>
      </w:tr>
      <w:tr w:rsidR="006A7333" w:rsidRPr="00DA70CF">
        <w:trPr>
          <w:trHeight w:val="144"/>
          <w:tblCellSpacing w:w="0" w:type="dxa"/>
        </w:trPr>
        <w:tc>
          <w:tcPr>
            <w:tcW w:w="1034" w:type="dxa"/>
            <w:tcMar>
              <w:top w:w="50" w:type="dxa"/>
              <w:left w:w="100" w:type="dxa"/>
            </w:tcMar>
            <w:vAlign w:val="center"/>
          </w:tcPr>
          <w:p w:rsidR="006A7333" w:rsidRDefault="00BD728B">
            <w:pPr>
              <w:spacing w:after="0"/>
            </w:pPr>
            <w:r>
              <w:rPr>
                <w:rFonts w:ascii="Times New Roman" w:hAnsi="Times New Roman"/>
                <w:color w:val="000000"/>
                <w:sz w:val="24"/>
              </w:rPr>
              <w:lastRenderedPageBreak/>
              <w:t>2.2</w:t>
            </w:r>
          </w:p>
        </w:tc>
        <w:tc>
          <w:tcPr>
            <w:tcW w:w="465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И.А. Гончаров. Роман «Обломов»</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64" w:type="dxa"/>
            <w:tcMar>
              <w:top w:w="50" w:type="dxa"/>
              <w:left w:w="100" w:type="dxa"/>
            </w:tcMar>
            <w:vAlign w:val="center"/>
          </w:tcPr>
          <w:p w:rsidR="006A7333" w:rsidRDefault="006A7333">
            <w:pPr>
              <w:spacing w:after="0"/>
              <w:ind w:left="135"/>
              <w:jc w:val="center"/>
            </w:pPr>
          </w:p>
        </w:tc>
        <w:tc>
          <w:tcPr>
            <w:tcW w:w="3414"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20</w:t>
              </w:r>
              <w:r>
                <w:rPr>
                  <w:rFonts w:ascii="Times New Roman" w:hAnsi="Times New Roman"/>
                  <w:color w:val="0000FF"/>
                  <w:u w:val="single"/>
                </w:rPr>
                <w:t>b</w:t>
              </w:r>
              <w:r w:rsidRPr="00AE56FF">
                <w:rPr>
                  <w:rFonts w:ascii="Times New Roman" w:hAnsi="Times New Roman"/>
                  <w:color w:val="0000FF"/>
                  <w:u w:val="single"/>
                  <w:lang w:val="ru-RU"/>
                </w:rPr>
                <w:t>36</w:t>
              </w:r>
              <w:r>
                <w:rPr>
                  <w:rFonts w:ascii="Times New Roman" w:hAnsi="Times New Roman"/>
                  <w:color w:val="0000FF"/>
                  <w:u w:val="single"/>
                </w:rPr>
                <w:t>e</w:t>
              </w:r>
              <w:r w:rsidRPr="00AE56FF">
                <w:rPr>
                  <w:rFonts w:ascii="Times New Roman" w:hAnsi="Times New Roman"/>
                  <w:color w:val="0000FF"/>
                  <w:u w:val="single"/>
                  <w:lang w:val="ru-RU"/>
                </w:rPr>
                <w:t>4</w:t>
              </w:r>
            </w:hyperlink>
          </w:p>
        </w:tc>
      </w:tr>
      <w:tr w:rsidR="006A7333" w:rsidRPr="00DA70CF">
        <w:trPr>
          <w:trHeight w:val="144"/>
          <w:tblCellSpacing w:w="0" w:type="dxa"/>
        </w:trPr>
        <w:tc>
          <w:tcPr>
            <w:tcW w:w="1034" w:type="dxa"/>
            <w:tcMar>
              <w:top w:w="50" w:type="dxa"/>
              <w:left w:w="100" w:type="dxa"/>
            </w:tcMar>
            <w:vAlign w:val="center"/>
          </w:tcPr>
          <w:p w:rsidR="006A7333" w:rsidRDefault="00BD728B">
            <w:pPr>
              <w:spacing w:after="0"/>
            </w:pPr>
            <w:r>
              <w:rPr>
                <w:rFonts w:ascii="Times New Roman" w:hAnsi="Times New Roman"/>
                <w:color w:val="000000"/>
                <w:sz w:val="24"/>
              </w:rPr>
              <w:t>2.3</w:t>
            </w:r>
          </w:p>
        </w:tc>
        <w:tc>
          <w:tcPr>
            <w:tcW w:w="465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И.С. Тургенев. Роман «Отцы и дети»</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64"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3414"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20</w:t>
              </w:r>
              <w:r>
                <w:rPr>
                  <w:rFonts w:ascii="Times New Roman" w:hAnsi="Times New Roman"/>
                  <w:color w:val="0000FF"/>
                  <w:u w:val="single"/>
                </w:rPr>
                <w:t>b</w:t>
              </w:r>
              <w:r w:rsidRPr="00AE56FF">
                <w:rPr>
                  <w:rFonts w:ascii="Times New Roman" w:hAnsi="Times New Roman"/>
                  <w:color w:val="0000FF"/>
                  <w:u w:val="single"/>
                  <w:lang w:val="ru-RU"/>
                </w:rPr>
                <w:t>36</w:t>
              </w:r>
              <w:r>
                <w:rPr>
                  <w:rFonts w:ascii="Times New Roman" w:hAnsi="Times New Roman"/>
                  <w:color w:val="0000FF"/>
                  <w:u w:val="single"/>
                </w:rPr>
                <w:t>e</w:t>
              </w:r>
              <w:r w:rsidRPr="00AE56FF">
                <w:rPr>
                  <w:rFonts w:ascii="Times New Roman" w:hAnsi="Times New Roman"/>
                  <w:color w:val="0000FF"/>
                  <w:u w:val="single"/>
                  <w:lang w:val="ru-RU"/>
                </w:rPr>
                <w:t>4</w:t>
              </w:r>
            </w:hyperlink>
          </w:p>
        </w:tc>
      </w:tr>
      <w:tr w:rsidR="006A7333" w:rsidRPr="00DA70CF">
        <w:trPr>
          <w:trHeight w:val="144"/>
          <w:tblCellSpacing w:w="0" w:type="dxa"/>
        </w:trPr>
        <w:tc>
          <w:tcPr>
            <w:tcW w:w="1034" w:type="dxa"/>
            <w:tcMar>
              <w:top w:w="50" w:type="dxa"/>
              <w:left w:w="100" w:type="dxa"/>
            </w:tcMar>
            <w:vAlign w:val="center"/>
          </w:tcPr>
          <w:p w:rsidR="006A7333" w:rsidRDefault="00BD728B">
            <w:pPr>
              <w:spacing w:after="0"/>
            </w:pPr>
            <w:r>
              <w:rPr>
                <w:rFonts w:ascii="Times New Roman" w:hAnsi="Times New Roman"/>
                <w:color w:val="000000"/>
                <w:sz w:val="24"/>
              </w:rPr>
              <w:t>2.4</w:t>
            </w:r>
          </w:p>
        </w:tc>
        <w:tc>
          <w:tcPr>
            <w:tcW w:w="465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Ф.И. Тютчев. Стихотворения (не менее трёх по выбору). Например, «</w:t>
            </w:r>
            <w:r>
              <w:rPr>
                <w:rFonts w:ascii="Times New Roman" w:hAnsi="Times New Roman"/>
                <w:color w:val="000000"/>
                <w:sz w:val="24"/>
              </w:rPr>
              <w:t>Silentium</w:t>
            </w:r>
            <w:r w:rsidRPr="00AE56FF">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3 </w:t>
            </w:r>
          </w:p>
        </w:tc>
        <w:tc>
          <w:tcPr>
            <w:tcW w:w="1964" w:type="dxa"/>
            <w:tcMar>
              <w:top w:w="50" w:type="dxa"/>
              <w:left w:w="100" w:type="dxa"/>
            </w:tcMar>
            <w:vAlign w:val="center"/>
          </w:tcPr>
          <w:p w:rsidR="006A7333" w:rsidRDefault="006A7333">
            <w:pPr>
              <w:spacing w:after="0"/>
              <w:ind w:left="135"/>
              <w:jc w:val="center"/>
            </w:pPr>
          </w:p>
        </w:tc>
        <w:tc>
          <w:tcPr>
            <w:tcW w:w="3414"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20</w:t>
              </w:r>
              <w:r>
                <w:rPr>
                  <w:rFonts w:ascii="Times New Roman" w:hAnsi="Times New Roman"/>
                  <w:color w:val="0000FF"/>
                  <w:u w:val="single"/>
                </w:rPr>
                <w:t>b</w:t>
              </w:r>
              <w:r w:rsidRPr="00AE56FF">
                <w:rPr>
                  <w:rFonts w:ascii="Times New Roman" w:hAnsi="Times New Roman"/>
                  <w:color w:val="0000FF"/>
                  <w:u w:val="single"/>
                  <w:lang w:val="ru-RU"/>
                </w:rPr>
                <w:t>36</w:t>
              </w:r>
              <w:r>
                <w:rPr>
                  <w:rFonts w:ascii="Times New Roman" w:hAnsi="Times New Roman"/>
                  <w:color w:val="0000FF"/>
                  <w:u w:val="single"/>
                </w:rPr>
                <w:t>e</w:t>
              </w:r>
              <w:r w:rsidRPr="00AE56FF">
                <w:rPr>
                  <w:rFonts w:ascii="Times New Roman" w:hAnsi="Times New Roman"/>
                  <w:color w:val="0000FF"/>
                  <w:u w:val="single"/>
                  <w:lang w:val="ru-RU"/>
                </w:rPr>
                <w:t>4</w:t>
              </w:r>
            </w:hyperlink>
          </w:p>
        </w:tc>
      </w:tr>
      <w:tr w:rsidR="006A7333" w:rsidRPr="00DA70CF">
        <w:trPr>
          <w:trHeight w:val="144"/>
          <w:tblCellSpacing w:w="0" w:type="dxa"/>
        </w:trPr>
        <w:tc>
          <w:tcPr>
            <w:tcW w:w="1034" w:type="dxa"/>
            <w:tcMar>
              <w:top w:w="50" w:type="dxa"/>
              <w:left w:w="100" w:type="dxa"/>
            </w:tcMar>
            <w:vAlign w:val="center"/>
          </w:tcPr>
          <w:p w:rsidR="006A7333" w:rsidRDefault="00BD728B">
            <w:pPr>
              <w:spacing w:after="0"/>
            </w:pPr>
            <w:r>
              <w:rPr>
                <w:rFonts w:ascii="Times New Roman" w:hAnsi="Times New Roman"/>
                <w:color w:val="000000"/>
                <w:sz w:val="24"/>
              </w:rPr>
              <w:t>2.5</w:t>
            </w:r>
          </w:p>
        </w:tc>
        <w:tc>
          <w:tcPr>
            <w:tcW w:w="465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5 </w:t>
            </w:r>
          </w:p>
        </w:tc>
        <w:tc>
          <w:tcPr>
            <w:tcW w:w="1964" w:type="dxa"/>
            <w:tcMar>
              <w:top w:w="50" w:type="dxa"/>
              <w:left w:w="100" w:type="dxa"/>
            </w:tcMar>
            <w:vAlign w:val="center"/>
          </w:tcPr>
          <w:p w:rsidR="006A7333" w:rsidRDefault="006A7333">
            <w:pPr>
              <w:spacing w:after="0"/>
              <w:ind w:left="135"/>
              <w:jc w:val="center"/>
            </w:pPr>
          </w:p>
        </w:tc>
        <w:tc>
          <w:tcPr>
            <w:tcW w:w="3414"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20</w:t>
              </w:r>
              <w:r>
                <w:rPr>
                  <w:rFonts w:ascii="Times New Roman" w:hAnsi="Times New Roman"/>
                  <w:color w:val="0000FF"/>
                  <w:u w:val="single"/>
                </w:rPr>
                <w:t>b</w:t>
              </w:r>
              <w:r w:rsidRPr="00AE56FF">
                <w:rPr>
                  <w:rFonts w:ascii="Times New Roman" w:hAnsi="Times New Roman"/>
                  <w:color w:val="0000FF"/>
                  <w:u w:val="single"/>
                  <w:lang w:val="ru-RU"/>
                </w:rPr>
                <w:t>36</w:t>
              </w:r>
              <w:r>
                <w:rPr>
                  <w:rFonts w:ascii="Times New Roman" w:hAnsi="Times New Roman"/>
                  <w:color w:val="0000FF"/>
                  <w:u w:val="single"/>
                </w:rPr>
                <w:t>e</w:t>
              </w:r>
              <w:r w:rsidRPr="00AE56FF">
                <w:rPr>
                  <w:rFonts w:ascii="Times New Roman" w:hAnsi="Times New Roman"/>
                  <w:color w:val="0000FF"/>
                  <w:u w:val="single"/>
                  <w:lang w:val="ru-RU"/>
                </w:rPr>
                <w:t>4</w:t>
              </w:r>
            </w:hyperlink>
          </w:p>
        </w:tc>
      </w:tr>
      <w:tr w:rsidR="006A7333" w:rsidRPr="00DA70CF">
        <w:trPr>
          <w:trHeight w:val="144"/>
          <w:tblCellSpacing w:w="0" w:type="dxa"/>
        </w:trPr>
        <w:tc>
          <w:tcPr>
            <w:tcW w:w="1034" w:type="dxa"/>
            <w:tcMar>
              <w:top w:w="50" w:type="dxa"/>
              <w:left w:w="100" w:type="dxa"/>
            </w:tcMar>
            <w:vAlign w:val="center"/>
          </w:tcPr>
          <w:p w:rsidR="006A7333" w:rsidRDefault="00BD728B">
            <w:pPr>
              <w:spacing w:after="0"/>
            </w:pPr>
            <w:r>
              <w:rPr>
                <w:rFonts w:ascii="Times New Roman" w:hAnsi="Times New Roman"/>
                <w:color w:val="000000"/>
                <w:sz w:val="24"/>
              </w:rPr>
              <w:t>2.6</w:t>
            </w:r>
          </w:p>
        </w:tc>
        <w:tc>
          <w:tcPr>
            <w:tcW w:w="465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А.А. Фет. Стихотворения (не менее трёх по выбору). </w:t>
            </w:r>
            <w:proofErr w:type="gramStart"/>
            <w:r w:rsidRPr="00AE56FF">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AE56FF">
              <w:rPr>
                <w:rFonts w:ascii="Times New Roman" w:hAnsi="Times New Roman"/>
                <w:color w:val="000000"/>
                <w:sz w:val="24"/>
                <w:lang w:val="ru-RU"/>
              </w:rPr>
              <w:t xml:space="preserve"> </w:t>
            </w:r>
            <w:r>
              <w:rPr>
                <w:rFonts w:ascii="Times New Roman" w:hAnsi="Times New Roman"/>
                <w:color w:val="000000"/>
                <w:sz w:val="24"/>
              </w:rPr>
              <w:t>Луной был полон сад. Лежали…» и др.</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3 </w:t>
            </w:r>
          </w:p>
        </w:tc>
        <w:tc>
          <w:tcPr>
            <w:tcW w:w="1964" w:type="dxa"/>
            <w:tcMar>
              <w:top w:w="50" w:type="dxa"/>
              <w:left w:w="100" w:type="dxa"/>
            </w:tcMar>
            <w:vAlign w:val="center"/>
          </w:tcPr>
          <w:p w:rsidR="006A7333" w:rsidRDefault="006A7333">
            <w:pPr>
              <w:spacing w:after="0"/>
              <w:ind w:left="135"/>
              <w:jc w:val="center"/>
            </w:pPr>
          </w:p>
        </w:tc>
        <w:tc>
          <w:tcPr>
            <w:tcW w:w="3414"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20</w:t>
              </w:r>
              <w:r>
                <w:rPr>
                  <w:rFonts w:ascii="Times New Roman" w:hAnsi="Times New Roman"/>
                  <w:color w:val="0000FF"/>
                  <w:u w:val="single"/>
                </w:rPr>
                <w:t>b</w:t>
              </w:r>
              <w:r w:rsidRPr="00AE56FF">
                <w:rPr>
                  <w:rFonts w:ascii="Times New Roman" w:hAnsi="Times New Roman"/>
                  <w:color w:val="0000FF"/>
                  <w:u w:val="single"/>
                  <w:lang w:val="ru-RU"/>
                </w:rPr>
                <w:t>36</w:t>
              </w:r>
              <w:r>
                <w:rPr>
                  <w:rFonts w:ascii="Times New Roman" w:hAnsi="Times New Roman"/>
                  <w:color w:val="0000FF"/>
                  <w:u w:val="single"/>
                </w:rPr>
                <w:t>e</w:t>
              </w:r>
              <w:r w:rsidRPr="00AE56FF">
                <w:rPr>
                  <w:rFonts w:ascii="Times New Roman" w:hAnsi="Times New Roman"/>
                  <w:color w:val="0000FF"/>
                  <w:u w:val="single"/>
                  <w:lang w:val="ru-RU"/>
                </w:rPr>
                <w:t>4</w:t>
              </w:r>
            </w:hyperlink>
          </w:p>
        </w:tc>
      </w:tr>
      <w:tr w:rsidR="006A7333" w:rsidRPr="00DA70CF">
        <w:trPr>
          <w:trHeight w:val="144"/>
          <w:tblCellSpacing w:w="0" w:type="dxa"/>
        </w:trPr>
        <w:tc>
          <w:tcPr>
            <w:tcW w:w="1034" w:type="dxa"/>
            <w:tcMar>
              <w:top w:w="50" w:type="dxa"/>
              <w:left w:w="100" w:type="dxa"/>
            </w:tcMar>
            <w:vAlign w:val="center"/>
          </w:tcPr>
          <w:p w:rsidR="006A7333" w:rsidRDefault="00BD728B">
            <w:pPr>
              <w:spacing w:after="0"/>
            </w:pPr>
            <w:r>
              <w:rPr>
                <w:rFonts w:ascii="Times New Roman" w:hAnsi="Times New Roman"/>
                <w:color w:val="000000"/>
                <w:sz w:val="24"/>
              </w:rPr>
              <w:t>2.7</w:t>
            </w:r>
          </w:p>
        </w:tc>
        <w:tc>
          <w:tcPr>
            <w:tcW w:w="465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М.Е. Салтыков-Щедрин. Роман-хроника «История одного города» (не менее двух глав по выбору). Например, главы «О </w:t>
            </w:r>
            <w:r w:rsidRPr="00AE56FF">
              <w:rPr>
                <w:rFonts w:ascii="Times New Roman" w:hAnsi="Times New Roman"/>
                <w:color w:val="000000"/>
                <w:sz w:val="24"/>
                <w:lang w:val="ru-RU"/>
              </w:rPr>
              <w:lastRenderedPageBreak/>
              <w:t>корени происхождения глуповцев», «Опись градоначальникам», «Органчик», «Подтверждение покаяния» и др.</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964" w:type="dxa"/>
            <w:tcMar>
              <w:top w:w="50" w:type="dxa"/>
              <w:left w:w="100" w:type="dxa"/>
            </w:tcMar>
            <w:vAlign w:val="center"/>
          </w:tcPr>
          <w:p w:rsidR="006A7333" w:rsidRDefault="006A7333">
            <w:pPr>
              <w:spacing w:after="0"/>
              <w:ind w:left="135"/>
              <w:jc w:val="center"/>
            </w:pPr>
          </w:p>
        </w:tc>
        <w:tc>
          <w:tcPr>
            <w:tcW w:w="3414"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20</w:t>
              </w:r>
              <w:r>
                <w:rPr>
                  <w:rFonts w:ascii="Times New Roman" w:hAnsi="Times New Roman"/>
                  <w:color w:val="0000FF"/>
                  <w:u w:val="single"/>
                </w:rPr>
                <w:t>b</w:t>
              </w:r>
              <w:r w:rsidRPr="00AE56FF">
                <w:rPr>
                  <w:rFonts w:ascii="Times New Roman" w:hAnsi="Times New Roman"/>
                  <w:color w:val="0000FF"/>
                  <w:u w:val="single"/>
                  <w:lang w:val="ru-RU"/>
                </w:rPr>
                <w:t>36</w:t>
              </w:r>
              <w:r>
                <w:rPr>
                  <w:rFonts w:ascii="Times New Roman" w:hAnsi="Times New Roman"/>
                  <w:color w:val="0000FF"/>
                  <w:u w:val="single"/>
                </w:rPr>
                <w:t>e</w:t>
              </w:r>
              <w:r w:rsidRPr="00AE56FF">
                <w:rPr>
                  <w:rFonts w:ascii="Times New Roman" w:hAnsi="Times New Roman"/>
                  <w:color w:val="0000FF"/>
                  <w:u w:val="single"/>
                  <w:lang w:val="ru-RU"/>
                </w:rPr>
                <w:t>4</w:t>
              </w:r>
            </w:hyperlink>
          </w:p>
        </w:tc>
      </w:tr>
      <w:tr w:rsidR="006A7333" w:rsidRPr="00DA70CF">
        <w:trPr>
          <w:trHeight w:val="144"/>
          <w:tblCellSpacing w:w="0" w:type="dxa"/>
        </w:trPr>
        <w:tc>
          <w:tcPr>
            <w:tcW w:w="1034" w:type="dxa"/>
            <w:tcMar>
              <w:top w:w="50" w:type="dxa"/>
              <w:left w:w="100" w:type="dxa"/>
            </w:tcMar>
            <w:vAlign w:val="center"/>
          </w:tcPr>
          <w:p w:rsidR="006A7333" w:rsidRDefault="00BD728B">
            <w:pPr>
              <w:spacing w:after="0"/>
            </w:pPr>
            <w:r>
              <w:rPr>
                <w:rFonts w:ascii="Times New Roman" w:hAnsi="Times New Roman"/>
                <w:color w:val="000000"/>
                <w:sz w:val="24"/>
              </w:rPr>
              <w:lastRenderedPageBreak/>
              <w:t>2.8</w:t>
            </w:r>
          </w:p>
        </w:tc>
        <w:tc>
          <w:tcPr>
            <w:tcW w:w="465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Ф.М. Достоевский. Роман «Преступление и наказание»</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64"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3414"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20</w:t>
              </w:r>
              <w:r>
                <w:rPr>
                  <w:rFonts w:ascii="Times New Roman" w:hAnsi="Times New Roman"/>
                  <w:color w:val="0000FF"/>
                  <w:u w:val="single"/>
                </w:rPr>
                <w:t>b</w:t>
              </w:r>
              <w:r w:rsidRPr="00AE56FF">
                <w:rPr>
                  <w:rFonts w:ascii="Times New Roman" w:hAnsi="Times New Roman"/>
                  <w:color w:val="0000FF"/>
                  <w:u w:val="single"/>
                  <w:lang w:val="ru-RU"/>
                </w:rPr>
                <w:t>36</w:t>
              </w:r>
              <w:r>
                <w:rPr>
                  <w:rFonts w:ascii="Times New Roman" w:hAnsi="Times New Roman"/>
                  <w:color w:val="0000FF"/>
                  <w:u w:val="single"/>
                </w:rPr>
                <w:t>e</w:t>
              </w:r>
              <w:r w:rsidRPr="00AE56FF">
                <w:rPr>
                  <w:rFonts w:ascii="Times New Roman" w:hAnsi="Times New Roman"/>
                  <w:color w:val="0000FF"/>
                  <w:u w:val="single"/>
                  <w:lang w:val="ru-RU"/>
                </w:rPr>
                <w:t>4</w:t>
              </w:r>
            </w:hyperlink>
          </w:p>
        </w:tc>
      </w:tr>
      <w:tr w:rsidR="006A7333" w:rsidRPr="00DA70CF">
        <w:trPr>
          <w:trHeight w:val="144"/>
          <w:tblCellSpacing w:w="0" w:type="dxa"/>
        </w:trPr>
        <w:tc>
          <w:tcPr>
            <w:tcW w:w="1034" w:type="dxa"/>
            <w:tcMar>
              <w:top w:w="50" w:type="dxa"/>
              <w:left w:w="100" w:type="dxa"/>
            </w:tcMar>
            <w:vAlign w:val="center"/>
          </w:tcPr>
          <w:p w:rsidR="006A7333" w:rsidRDefault="00BD728B">
            <w:pPr>
              <w:spacing w:after="0"/>
            </w:pPr>
            <w:r>
              <w:rPr>
                <w:rFonts w:ascii="Times New Roman" w:hAnsi="Times New Roman"/>
                <w:color w:val="000000"/>
                <w:sz w:val="24"/>
              </w:rPr>
              <w:t>2.9</w:t>
            </w:r>
          </w:p>
        </w:tc>
        <w:tc>
          <w:tcPr>
            <w:tcW w:w="465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Л.Н. Толстой. Роман-эпопея «Война и мир»</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964"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3414"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20</w:t>
              </w:r>
              <w:r>
                <w:rPr>
                  <w:rFonts w:ascii="Times New Roman" w:hAnsi="Times New Roman"/>
                  <w:color w:val="0000FF"/>
                  <w:u w:val="single"/>
                </w:rPr>
                <w:t>b</w:t>
              </w:r>
              <w:r w:rsidRPr="00AE56FF">
                <w:rPr>
                  <w:rFonts w:ascii="Times New Roman" w:hAnsi="Times New Roman"/>
                  <w:color w:val="0000FF"/>
                  <w:u w:val="single"/>
                  <w:lang w:val="ru-RU"/>
                </w:rPr>
                <w:t>36</w:t>
              </w:r>
              <w:r>
                <w:rPr>
                  <w:rFonts w:ascii="Times New Roman" w:hAnsi="Times New Roman"/>
                  <w:color w:val="0000FF"/>
                  <w:u w:val="single"/>
                </w:rPr>
                <w:t>e</w:t>
              </w:r>
              <w:r w:rsidRPr="00AE56FF">
                <w:rPr>
                  <w:rFonts w:ascii="Times New Roman" w:hAnsi="Times New Roman"/>
                  <w:color w:val="0000FF"/>
                  <w:u w:val="single"/>
                  <w:lang w:val="ru-RU"/>
                </w:rPr>
                <w:t>4</w:t>
              </w:r>
            </w:hyperlink>
          </w:p>
        </w:tc>
      </w:tr>
      <w:tr w:rsidR="006A7333" w:rsidRPr="00DA70CF">
        <w:trPr>
          <w:trHeight w:val="144"/>
          <w:tblCellSpacing w:w="0" w:type="dxa"/>
        </w:trPr>
        <w:tc>
          <w:tcPr>
            <w:tcW w:w="1034" w:type="dxa"/>
            <w:tcMar>
              <w:top w:w="50" w:type="dxa"/>
              <w:left w:w="100" w:type="dxa"/>
            </w:tcMar>
            <w:vAlign w:val="center"/>
          </w:tcPr>
          <w:p w:rsidR="006A7333" w:rsidRDefault="00BD728B">
            <w:pPr>
              <w:spacing w:after="0"/>
            </w:pPr>
            <w:r>
              <w:rPr>
                <w:rFonts w:ascii="Times New Roman" w:hAnsi="Times New Roman"/>
                <w:color w:val="000000"/>
                <w:sz w:val="24"/>
              </w:rPr>
              <w:t>2.10</w:t>
            </w:r>
          </w:p>
        </w:tc>
        <w:tc>
          <w:tcPr>
            <w:tcW w:w="465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Н.С.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2 </w:t>
            </w:r>
          </w:p>
        </w:tc>
        <w:tc>
          <w:tcPr>
            <w:tcW w:w="1964" w:type="dxa"/>
            <w:tcMar>
              <w:top w:w="50" w:type="dxa"/>
              <w:left w:w="100" w:type="dxa"/>
            </w:tcMar>
            <w:vAlign w:val="center"/>
          </w:tcPr>
          <w:p w:rsidR="006A7333" w:rsidRDefault="006A7333">
            <w:pPr>
              <w:spacing w:after="0"/>
              <w:ind w:left="135"/>
              <w:jc w:val="center"/>
            </w:pPr>
          </w:p>
        </w:tc>
        <w:tc>
          <w:tcPr>
            <w:tcW w:w="3414"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20</w:t>
              </w:r>
              <w:r>
                <w:rPr>
                  <w:rFonts w:ascii="Times New Roman" w:hAnsi="Times New Roman"/>
                  <w:color w:val="0000FF"/>
                  <w:u w:val="single"/>
                </w:rPr>
                <w:t>b</w:t>
              </w:r>
              <w:r w:rsidRPr="00AE56FF">
                <w:rPr>
                  <w:rFonts w:ascii="Times New Roman" w:hAnsi="Times New Roman"/>
                  <w:color w:val="0000FF"/>
                  <w:u w:val="single"/>
                  <w:lang w:val="ru-RU"/>
                </w:rPr>
                <w:t>36</w:t>
              </w:r>
              <w:r>
                <w:rPr>
                  <w:rFonts w:ascii="Times New Roman" w:hAnsi="Times New Roman"/>
                  <w:color w:val="0000FF"/>
                  <w:u w:val="single"/>
                </w:rPr>
                <w:t>e</w:t>
              </w:r>
              <w:r w:rsidRPr="00AE56FF">
                <w:rPr>
                  <w:rFonts w:ascii="Times New Roman" w:hAnsi="Times New Roman"/>
                  <w:color w:val="0000FF"/>
                  <w:u w:val="single"/>
                  <w:lang w:val="ru-RU"/>
                </w:rPr>
                <w:t>4</w:t>
              </w:r>
            </w:hyperlink>
          </w:p>
        </w:tc>
      </w:tr>
      <w:tr w:rsidR="006A7333" w:rsidRPr="00DA70CF">
        <w:trPr>
          <w:trHeight w:val="144"/>
          <w:tblCellSpacing w:w="0" w:type="dxa"/>
        </w:trPr>
        <w:tc>
          <w:tcPr>
            <w:tcW w:w="1034" w:type="dxa"/>
            <w:tcMar>
              <w:top w:w="50" w:type="dxa"/>
              <w:left w:w="100" w:type="dxa"/>
            </w:tcMar>
            <w:vAlign w:val="center"/>
          </w:tcPr>
          <w:p w:rsidR="006A7333" w:rsidRDefault="00BD728B">
            <w:pPr>
              <w:spacing w:after="0"/>
            </w:pPr>
            <w:r>
              <w:rPr>
                <w:rFonts w:ascii="Times New Roman" w:hAnsi="Times New Roman"/>
                <w:color w:val="000000"/>
                <w:sz w:val="24"/>
              </w:rPr>
              <w:t>2.11</w:t>
            </w:r>
          </w:p>
        </w:tc>
        <w:tc>
          <w:tcPr>
            <w:tcW w:w="465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А.П.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8 </w:t>
            </w:r>
          </w:p>
        </w:tc>
        <w:tc>
          <w:tcPr>
            <w:tcW w:w="1964"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4"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20</w:t>
              </w:r>
              <w:r>
                <w:rPr>
                  <w:rFonts w:ascii="Times New Roman" w:hAnsi="Times New Roman"/>
                  <w:color w:val="0000FF"/>
                  <w:u w:val="single"/>
                </w:rPr>
                <w:t>b</w:t>
              </w:r>
              <w:r w:rsidRPr="00AE56FF">
                <w:rPr>
                  <w:rFonts w:ascii="Times New Roman" w:hAnsi="Times New Roman"/>
                  <w:color w:val="0000FF"/>
                  <w:u w:val="single"/>
                  <w:lang w:val="ru-RU"/>
                </w:rPr>
                <w:t>36</w:t>
              </w:r>
              <w:r>
                <w:rPr>
                  <w:rFonts w:ascii="Times New Roman" w:hAnsi="Times New Roman"/>
                  <w:color w:val="0000FF"/>
                  <w:u w:val="single"/>
                </w:rPr>
                <w:t>e</w:t>
              </w:r>
              <w:r w:rsidRPr="00AE56FF">
                <w:rPr>
                  <w:rFonts w:ascii="Times New Roman" w:hAnsi="Times New Roman"/>
                  <w:color w:val="0000FF"/>
                  <w:u w:val="single"/>
                  <w:lang w:val="ru-RU"/>
                </w:rPr>
                <w:t>4</w:t>
              </w:r>
            </w:hyperlink>
          </w:p>
        </w:tc>
      </w:tr>
      <w:tr w:rsidR="006A7333">
        <w:trPr>
          <w:trHeight w:val="144"/>
          <w:tblCellSpacing w:w="0" w:type="dxa"/>
        </w:trPr>
        <w:tc>
          <w:tcPr>
            <w:tcW w:w="0" w:type="auto"/>
            <w:gridSpan w:val="2"/>
            <w:tcMar>
              <w:top w:w="50" w:type="dxa"/>
              <w:left w:w="100" w:type="dxa"/>
            </w:tcMar>
            <w:vAlign w:val="center"/>
          </w:tcPr>
          <w:p w:rsidR="006A7333" w:rsidRDefault="00BD728B">
            <w:pPr>
              <w:spacing w:after="0"/>
              <w:ind w:left="135"/>
            </w:pPr>
            <w:r>
              <w:rPr>
                <w:rFonts w:ascii="Times New Roman" w:hAnsi="Times New Roman"/>
                <w:color w:val="000000"/>
                <w:sz w:val="24"/>
              </w:rPr>
              <w:t>Итого по разделу</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64 </w:t>
            </w:r>
          </w:p>
        </w:tc>
        <w:tc>
          <w:tcPr>
            <w:tcW w:w="0" w:type="auto"/>
            <w:gridSpan w:val="2"/>
            <w:tcMar>
              <w:top w:w="50" w:type="dxa"/>
              <w:left w:w="100" w:type="dxa"/>
            </w:tcMar>
            <w:vAlign w:val="center"/>
          </w:tcPr>
          <w:p w:rsidR="006A7333" w:rsidRDefault="006A7333"/>
        </w:tc>
      </w:tr>
      <w:tr w:rsidR="006A7333">
        <w:trPr>
          <w:trHeight w:val="144"/>
          <w:tblCellSpacing w:w="0" w:type="dxa"/>
        </w:trPr>
        <w:tc>
          <w:tcPr>
            <w:tcW w:w="0" w:type="auto"/>
            <w:gridSpan w:val="5"/>
            <w:tcMar>
              <w:top w:w="50" w:type="dxa"/>
              <w:left w:w="100" w:type="dxa"/>
            </w:tcMar>
            <w:vAlign w:val="center"/>
          </w:tcPr>
          <w:p w:rsidR="006A7333" w:rsidRDefault="00BD728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6A7333" w:rsidRPr="00DA70CF">
        <w:trPr>
          <w:trHeight w:val="144"/>
          <w:tblCellSpacing w:w="0" w:type="dxa"/>
        </w:trPr>
        <w:tc>
          <w:tcPr>
            <w:tcW w:w="1034" w:type="dxa"/>
            <w:tcMar>
              <w:top w:w="50" w:type="dxa"/>
              <w:left w:w="100" w:type="dxa"/>
            </w:tcMar>
            <w:vAlign w:val="center"/>
          </w:tcPr>
          <w:p w:rsidR="006A7333" w:rsidRDefault="00BD728B">
            <w:pPr>
              <w:spacing w:after="0"/>
            </w:pPr>
            <w:r>
              <w:rPr>
                <w:rFonts w:ascii="Times New Roman" w:hAnsi="Times New Roman"/>
                <w:color w:val="000000"/>
                <w:sz w:val="24"/>
              </w:rPr>
              <w:t>3.1</w:t>
            </w:r>
          </w:p>
        </w:tc>
        <w:tc>
          <w:tcPr>
            <w:tcW w:w="465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Стихотворения (не менее одного по выбору). Например, Г. Тукая, К. Хетагурова и др.</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4" w:type="dxa"/>
            <w:tcMar>
              <w:top w:w="50" w:type="dxa"/>
              <w:left w:w="100" w:type="dxa"/>
            </w:tcMar>
            <w:vAlign w:val="center"/>
          </w:tcPr>
          <w:p w:rsidR="006A7333" w:rsidRDefault="006A7333">
            <w:pPr>
              <w:spacing w:after="0"/>
              <w:ind w:left="135"/>
              <w:jc w:val="center"/>
            </w:pPr>
          </w:p>
        </w:tc>
        <w:tc>
          <w:tcPr>
            <w:tcW w:w="3414"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20</w:t>
              </w:r>
              <w:r>
                <w:rPr>
                  <w:rFonts w:ascii="Times New Roman" w:hAnsi="Times New Roman"/>
                  <w:color w:val="0000FF"/>
                  <w:u w:val="single"/>
                </w:rPr>
                <w:t>b</w:t>
              </w:r>
              <w:r w:rsidRPr="00AE56FF">
                <w:rPr>
                  <w:rFonts w:ascii="Times New Roman" w:hAnsi="Times New Roman"/>
                  <w:color w:val="0000FF"/>
                  <w:u w:val="single"/>
                  <w:lang w:val="ru-RU"/>
                </w:rPr>
                <w:t>36</w:t>
              </w:r>
              <w:r>
                <w:rPr>
                  <w:rFonts w:ascii="Times New Roman" w:hAnsi="Times New Roman"/>
                  <w:color w:val="0000FF"/>
                  <w:u w:val="single"/>
                </w:rPr>
                <w:t>e</w:t>
              </w:r>
              <w:r w:rsidRPr="00AE56FF">
                <w:rPr>
                  <w:rFonts w:ascii="Times New Roman" w:hAnsi="Times New Roman"/>
                  <w:color w:val="0000FF"/>
                  <w:u w:val="single"/>
                  <w:lang w:val="ru-RU"/>
                </w:rPr>
                <w:t>4</w:t>
              </w:r>
            </w:hyperlink>
          </w:p>
        </w:tc>
      </w:tr>
      <w:tr w:rsidR="006A7333">
        <w:trPr>
          <w:trHeight w:val="144"/>
          <w:tblCellSpacing w:w="0" w:type="dxa"/>
        </w:trPr>
        <w:tc>
          <w:tcPr>
            <w:tcW w:w="0" w:type="auto"/>
            <w:gridSpan w:val="2"/>
            <w:tcMar>
              <w:top w:w="50" w:type="dxa"/>
              <w:left w:w="100" w:type="dxa"/>
            </w:tcMar>
            <w:vAlign w:val="center"/>
          </w:tcPr>
          <w:p w:rsidR="006A7333" w:rsidRDefault="00BD728B">
            <w:pPr>
              <w:spacing w:after="0"/>
              <w:ind w:left="135"/>
            </w:pPr>
            <w:r>
              <w:rPr>
                <w:rFonts w:ascii="Times New Roman" w:hAnsi="Times New Roman"/>
                <w:color w:val="000000"/>
                <w:sz w:val="24"/>
              </w:rPr>
              <w:t>Итого по разделу</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6A7333" w:rsidRDefault="006A7333"/>
        </w:tc>
      </w:tr>
      <w:tr w:rsidR="006A7333">
        <w:trPr>
          <w:trHeight w:val="144"/>
          <w:tblCellSpacing w:w="0" w:type="dxa"/>
        </w:trPr>
        <w:tc>
          <w:tcPr>
            <w:tcW w:w="0" w:type="auto"/>
            <w:gridSpan w:val="5"/>
            <w:tcMar>
              <w:top w:w="50" w:type="dxa"/>
              <w:left w:w="100" w:type="dxa"/>
            </w:tcMar>
            <w:vAlign w:val="center"/>
          </w:tcPr>
          <w:p w:rsidR="006A7333" w:rsidRDefault="00BD728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A7333" w:rsidRPr="00DA70CF">
        <w:trPr>
          <w:trHeight w:val="144"/>
          <w:tblCellSpacing w:w="0" w:type="dxa"/>
        </w:trPr>
        <w:tc>
          <w:tcPr>
            <w:tcW w:w="1034" w:type="dxa"/>
            <w:tcMar>
              <w:top w:w="50" w:type="dxa"/>
              <w:left w:w="100" w:type="dxa"/>
            </w:tcMar>
            <w:vAlign w:val="center"/>
          </w:tcPr>
          <w:p w:rsidR="006A7333" w:rsidRDefault="00BD728B">
            <w:pPr>
              <w:spacing w:after="0"/>
            </w:pPr>
            <w:r>
              <w:rPr>
                <w:rFonts w:ascii="Times New Roman" w:hAnsi="Times New Roman"/>
                <w:color w:val="000000"/>
                <w:sz w:val="24"/>
              </w:rPr>
              <w:t>4.1</w:t>
            </w:r>
          </w:p>
        </w:tc>
        <w:tc>
          <w:tcPr>
            <w:tcW w:w="465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века (не менее одного произведения по выбору). Например, произведения Ч. Диккенса «Дэвид Копперфилд», «Большие надежды»; Г. Флобера «Мадам </w:t>
            </w:r>
            <w:r w:rsidRPr="00AE56FF">
              <w:rPr>
                <w:rFonts w:ascii="Times New Roman" w:hAnsi="Times New Roman"/>
                <w:color w:val="000000"/>
                <w:sz w:val="24"/>
                <w:lang w:val="ru-RU"/>
              </w:rPr>
              <w:lastRenderedPageBreak/>
              <w:t>Бовари» и др.</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964" w:type="dxa"/>
            <w:tcMar>
              <w:top w:w="50" w:type="dxa"/>
              <w:left w:w="100" w:type="dxa"/>
            </w:tcMar>
            <w:vAlign w:val="center"/>
          </w:tcPr>
          <w:p w:rsidR="006A7333" w:rsidRDefault="006A7333">
            <w:pPr>
              <w:spacing w:after="0"/>
              <w:ind w:left="135"/>
              <w:jc w:val="center"/>
            </w:pPr>
          </w:p>
        </w:tc>
        <w:tc>
          <w:tcPr>
            <w:tcW w:w="3414"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20</w:t>
              </w:r>
              <w:r>
                <w:rPr>
                  <w:rFonts w:ascii="Times New Roman" w:hAnsi="Times New Roman"/>
                  <w:color w:val="0000FF"/>
                  <w:u w:val="single"/>
                </w:rPr>
                <w:t>b</w:t>
              </w:r>
              <w:r w:rsidRPr="00AE56FF">
                <w:rPr>
                  <w:rFonts w:ascii="Times New Roman" w:hAnsi="Times New Roman"/>
                  <w:color w:val="0000FF"/>
                  <w:u w:val="single"/>
                  <w:lang w:val="ru-RU"/>
                </w:rPr>
                <w:t>36</w:t>
              </w:r>
              <w:r>
                <w:rPr>
                  <w:rFonts w:ascii="Times New Roman" w:hAnsi="Times New Roman"/>
                  <w:color w:val="0000FF"/>
                  <w:u w:val="single"/>
                </w:rPr>
                <w:t>e</w:t>
              </w:r>
              <w:r w:rsidRPr="00AE56FF">
                <w:rPr>
                  <w:rFonts w:ascii="Times New Roman" w:hAnsi="Times New Roman"/>
                  <w:color w:val="0000FF"/>
                  <w:u w:val="single"/>
                  <w:lang w:val="ru-RU"/>
                </w:rPr>
                <w:t>4</w:t>
              </w:r>
            </w:hyperlink>
          </w:p>
        </w:tc>
      </w:tr>
      <w:tr w:rsidR="006A7333" w:rsidRPr="00DA70CF">
        <w:trPr>
          <w:trHeight w:val="144"/>
          <w:tblCellSpacing w:w="0" w:type="dxa"/>
        </w:trPr>
        <w:tc>
          <w:tcPr>
            <w:tcW w:w="1034" w:type="dxa"/>
            <w:tcMar>
              <w:top w:w="50" w:type="dxa"/>
              <w:left w:w="100" w:type="dxa"/>
            </w:tcMar>
            <w:vAlign w:val="center"/>
          </w:tcPr>
          <w:p w:rsidR="006A7333" w:rsidRDefault="00BD728B">
            <w:pPr>
              <w:spacing w:after="0"/>
            </w:pPr>
            <w:r>
              <w:rPr>
                <w:rFonts w:ascii="Times New Roman" w:hAnsi="Times New Roman"/>
                <w:color w:val="000000"/>
                <w:sz w:val="24"/>
              </w:rPr>
              <w:lastRenderedPageBreak/>
              <w:t>4.2</w:t>
            </w:r>
          </w:p>
        </w:tc>
        <w:tc>
          <w:tcPr>
            <w:tcW w:w="465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 Рембо, Ш. Бодлера и др.</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6A7333" w:rsidRDefault="006A7333">
            <w:pPr>
              <w:spacing w:after="0"/>
              <w:ind w:left="135"/>
              <w:jc w:val="center"/>
            </w:pPr>
          </w:p>
        </w:tc>
        <w:tc>
          <w:tcPr>
            <w:tcW w:w="3414"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20</w:t>
              </w:r>
              <w:r>
                <w:rPr>
                  <w:rFonts w:ascii="Times New Roman" w:hAnsi="Times New Roman"/>
                  <w:color w:val="0000FF"/>
                  <w:u w:val="single"/>
                </w:rPr>
                <w:t>b</w:t>
              </w:r>
              <w:r w:rsidRPr="00AE56FF">
                <w:rPr>
                  <w:rFonts w:ascii="Times New Roman" w:hAnsi="Times New Roman"/>
                  <w:color w:val="0000FF"/>
                  <w:u w:val="single"/>
                  <w:lang w:val="ru-RU"/>
                </w:rPr>
                <w:t>36</w:t>
              </w:r>
              <w:r>
                <w:rPr>
                  <w:rFonts w:ascii="Times New Roman" w:hAnsi="Times New Roman"/>
                  <w:color w:val="0000FF"/>
                  <w:u w:val="single"/>
                </w:rPr>
                <w:t>e</w:t>
              </w:r>
              <w:r w:rsidRPr="00AE56FF">
                <w:rPr>
                  <w:rFonts w:ascii="Times New Roman" w:hAnsi="Times New Roman"/>
                  <w:color w:val="0000FF"/>
                  <w:u w:val="single"/>
                  <w:lang w:val="ru-RU"/>
                </w:rPr>
                <w:t>4</w:t>
              </w:r>
            </w:hyperlink>
          </w:p>
        </w:tc>
      </w:tr>
      <w:tr w:rsidR="006A7333" w:rsidRPr="00DA70CF">
        <w:trPr>
          <w:trHeight w:val="144"/>
          <w:tblCellSpacing w:w="0" w:type="dxa"/>
        </w:trPr>
        <w:tc>
          <w:tcPr>
            <w:tcW w:w="1034" w:type="dxa"/>
            <w:tcMar>
              <w:top w:w="50" w:type="dxa"/>
              <w:left w:w="100" w:type="dxa"/>
            </w:tcMar>
            <w:vAlign w:val="center"/>
          </w:tcPr>
          <w:p w:rsidR="006A7333" w:rsidRDefault="00BD728B">
            <w:pPr>
              <w:spacing w:after="0"/>
            </w:pPr>
            <w:r>
              <w:rPr>
                <w:rFonts w:ascii="Times New Roman" w:hAnsi="Times New Roman"/>
                <w:color w:val="000000"/>
                <w:sz w:val="24"/>
              </w:rPr>
              <w:t>4.3</w:t>
            </w:r>
          </w:p>
        </w:tc>
        <w:tc>
          <w:tcPr>
            <w:tcW w:w="465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 Ибсена «Кукольный дом» и др.</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1964" w:type="dxa"/>
            <w:tcMar>
              <w:top w:w="50" w:type="dxa"/>
              <w:left w:w="100" w:type="dxa"/>
            </w:tcMar>
            <w:vAlign w:val="center"/>
          </w:tcPr>
          <w:p w:rsidR="006A7333" w:rsidRDefault="006A7333">
            <w:pPr>
              <w:spacing w:after="0"/>
              <w:ind w:left="135"/>
              <w:jc w:val="center"/>
            </w:pPr>
          </w:p>
        </w:tc>
        <w:tc>
          <w:tcPr>
            <w:tcW w:w="3414"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20</w:t>
              </w:r>
              <w:r>
                <w:rPr>
                  <w:rFonts w:ascii="Times New Roman" w:hAnsi="Times New Roman"/>
                  <w:color w:val="0000FF"/>
                  <w:u w:val="single"/>
                </w:rPr>
                <w:t>b</w:t>
              </w:r>
              <w:r w:rsidRPr="00AE56FF">
                <w:rPr>
                  <w:rFonts w:ascii="Times New Roman" w:hAnsi="Times New Roman"/>
                  <w:color w:val="0000FF"/>
                  <w:u w:val="single"/>
                  <w:lang w:val="ru-RU"/>
                </w:rPr>
                <w:t>36</w:t>
              </w:r>
              <w:r>
                <w:rPr>
                  <w:rFonts w:ascii="Times New Roman" w:hAnsi="Times New Roman"/>
                  <w:color w:val="0000FF"/>
                  <w:u w:val="single"/>
                </w:rPr>
                <w:t>e</w:t>
              </w:r>
              <w:r w:rsidRPr="00AE56FF">
                <w:rPr>
                  <w:rFonts w:ascii="Times New Roman" w:hAnsi="Times New Roman"/>
                  <w:color w:val="0000FF"/>
                  <w:u w:val="single"/>
                  <w:lang w:val="ru-RU"/>
                </w:rPr>
                <w:t>4</w:t>
              </w:r>
            </w:hyperlink>
          </w:p>
        </w:tc>
      </w:tr>
      <w:tr w:rsidR="006A7333">
        <w:trPr>
          <w:trHeight w:val="144"/>
          <w:tblCellSpacing w:w="0" w:type="dxa"/>
        </w:trPr>
        <w:tc>
          <w:tcPr>
            <w:tcW w:w="0" w:type="auto"/>
            <w:gridSpan w:val="2"/>
            <w:tcMar>
              <w:top w:w="50" w:type="dxa"/>
              <w:left w:w="100" w:type="dxa"/>
            </w:tcMar>
            <w:vAlign w:val="center"/>
          </w:tcPr>
          <w:p w:rsidR="006A7333" w:rsidRDefault="00BD728B">
            <w:pPr>
              <w:spacing w:after="0"/>
              <w:ind w:left="135"/>
            </w:pPr>
            <w:r>
              <w:rPr>
                <w:rFonts w:ascii="Times New Roman" w:hAnsi="Times New Roman"/>
                <w:color w:val="000000"/>
                <w:sz w:val="24"/>
              </w:rPr>
              <w:t>Итого по разделу</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6A7333" w:rsidRDefault="006A7333"/>
        </w:tc>
      </w:tr>
      <w:tr w:rsidR="006A7333">
        <w:trPr>
          <w:trHeight w:val="144"/>
          <w:tblCellSpacing w:w="0" w:type="dxa"/>
        </w:trPr>
        <w:tc>
          <w:tcPr>
            <w:tcW w:w="0" w:type="auto"/>
            <w:gridSpan w:val="2"/>
            <w:tcMar>
              <w:top w:w="50" w:type="dxa"/>
              <w:left w:w="100" w:type="dxa"/>
            </w:tcMar>
            <w:vAlign w:val="center"/>
          </w:tcPr>
          <w:p w:rsidR="006A7333" w:rsidRDefault="00BD728B">
            <w:pPr>
              <w:spacing w:after="0"/>
              <w:ind w:left="135"/>
            </w:pPr>
            <w:r>
              <w:rPr>
                <w:rFonts w:ascii="Times New Roman" w:hAnsi="Times New Roman"/>
                <w:color w:val="000000"/>
                <w:sz w:val="24"/>
              </w:rPr>
              <w:t>Итоговые контрольные работы</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4 </w:t>
            </w:r>
          </w:p>
        </w:tc>
        <w:tc>
          <w:tcPr>
            <w:tcW w:w="1964"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2 </w:t>
            </w:r>
          </w:p>
        </w:tc>
        <w:tc>
          <w:tcPr>
            <w:tcW w:w="3414" w:type="dxa"/>
            <w:tcMar>
              <w:top w:w="50" w:type="dxa"/>
              <w:left w:w="100" w:type="dxa"/>
            </w:tcMar>
            <w:vAlign w:val="center"/>
          </w:tcPr>
          <w:p w:rsidR="006A7333" w:rsidRDefault="006A7333">
            <w:pPr>
              <w:spacing w:after="0"/>
              <w:ind w:left="135"/>
            </w:pPr>
          </w:p>
        </w:tc>
      </w:tr>
      <w:tr w:rsidR="006A7333">
        <w:trPr>
          <w:trHeight w:val="144"/>
          <w:tblCellSpacing w:w="0" w:type="dxa"/>
        </w:trPr>
        <w:tc>
          <w:tcPr>
            <w:tcW w:w="0" w:type="auto"/>
            <w:gridSpan w:val="2"/>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ОБЩЕЕ КОЛИЧЕСТВО ЧАСОВ ПО ПРОГРАММЕ</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64"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5 </w:t>
            </w:r>
          </w:p>
        </w:tc>
        <w:tc>
          <w:tcPr>
            <w:tcW w:w="3414" w:type="dxa"/>
            <w:tcMar>
              <w:top w:w="50" w:type="dxa"/>
              <w:left w:w="100" w:type="dxa"/>
            </w:tcMar>
            <w:vAlign w:val="center"/>
          </w:tcPr>
          <w:p w:rsidR="006A7333" w:rsidRDefault="006A7333"/>
        </w:tc>
      </w:tr>
    </w:tbl>
    <w:p w:rsidR="006A7333" w:rsidRDefault="006A7333">
      <w:pPr>
        <w:sectPr w:rsidR="006A7333">
          <w:pgSz w:w="16383" w:h="11906" w:orient="landscape"/>
          <w:pgMar w:top="1134" w:right="850" w:bottom="1134" w:left="1701" w:header="720" w:footer="720" w:gutter="0"/>
          <w:cols w:space="720"/>
        </w:sectPr>
      </w:pPr>
    </w:p>
    <w:p w:rsidR="006A7333" w:rsidRDefault="00BD728B">
      <w:pPr>
        <w:spacing w:after="0"/>
        <w:ind w:left="120"/>
      </w:pPr>
      <w:r>
        <w:rPr>
          <w:rFonts w:ascii="Times New Roman" w:hAnsi="Times New Roman"/>
          <w:b/>
          <w:color w:val="000000"/>
          <w:sz w:val="28"/>
        </w:rPr>
        <w:lastRenderedPageBreak/>
        <w:t xml:space="preserve"> 11 КЛАСС </w:t>
      </w:r>
    </w:p>
    <w:tbl>
      <w:tblPr>
        <w:tblW w:w="12996"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5"/>
        <w:gridCol w:w="4664"/>
        <w:gridCol w:w="1923"/>
        <w:gridCol w:w="1964"/>
        <w:gridCol w:w="3410"/>
      </w:tblGrid>
      <w:tr w:rsidR="006A7333">
        <w:trPr>
          <w:trHeight w:val="144"/>
          <w:tblCellSpacing w:w="0" w:type="dxa"/>
        </w:trPr>
        <w:tc>
          <w:tcPr>
            <w:tcW w:w="1033" w:type="dxa"/>
            <w:vMerge w:val="restart"/>
            <w:tcMar>
              <w:top w:w="50" w:type="dxa"/>
              <w:left w:w="100" w:type="dxa"/>
            </w:tcMar>
            <w:vAlign w:val="center"/>
          </w:tcPr>
          <w:p w:rsidR="006A7333" w:rsidRDefault="00BD728B">
            <w:pPr>
              <w:spacing w:after="0"/>
              <w:ind w:left="135"/>
            </w:pPr>
            <w:r>
              <w:rPr>
                <w:rFonts w:ascii="Times New Roman" w:hAnsi="Times New Roman"/>
                <w:b/>
                <w:color w:val="000000"/>
                <w:sz w:val="24"/>
              </w:rPr>
              <w:t xml:space="preserve">№ п/п </w:t>
            </w:r>
          </w:p>
          <w:p w:rsidR="006A7333" w:rsidRDefault="006A7333">
            <w:pPr>
              <w:spacing w:after="0"/>
              <w:ind w:left="135"/>
            </w:pPr>
          </w:p>
        </w:tc>
        <w:tc>
          <w:tcPr>
            <w:tcW w:w="4656" w:type="dxa"/>
            <w:vMerge w:val="restart"/>
            <w:tcMar>
              <w:top w:w="50" w:type="dxa"/>
              <w:left w:w="100" w:type="dxa"/>
            </w:tcMar>
            <w:vAlign w:val="center"/>
          </w:tcPr>
          <w:p w:rsidR="006A7333" w:rsidRDefault="00BD728B">
            <w:pPr>
              <w:spacing w:after="0"/>
              <w:ind w:left="135"/>
            </w:pPr>
            <w:r>
              <w:rPr>
                <w:rFonts w:ascii="Times New Roman" w:hAnsi="Times New Roman"/>
                <w:b/>
                <w:color w:val="000000"/>
                <w:sz w:val="24"/>
              </w:rPr>
              <w:t xml:space="preserve">Наименование разделов и тем программы </w:t>
            </w:r>
          </w:p>
          <w:p w:rsidR="006A7333" w:rsidRDefault="006A7333">
            <w:pPr>
              <w:spacing w:after="0"/>
              <w:ind w:left="135"/>
            </w:pPr>
          </w:p>
        </w:tc>
        <w:tc>
          <w:tcPr>
            <w:tcW w:w="0" w:type="auto"/>
            <w:gridSpan w:val="2"/>
            <w:tcMar>
              <w:top w:w="50" w:type="dxa"/>
              <w:left w:w="100" w:type="dxa"/>
            </w:tcMar>
            <w:vAlign w:val="center"/>
          </w:tcPr>
          <w:p w:rsidR="006A7333" w:rsidRDefault="00BD728B">
            <w:pPr>
              <w:spacing w:after="0"/>
            </w:pPr>
            <w:r>
              <w:rPr>
                <w:rFonts w:ascii="Times New Roman" w:hAnsi="Times New Roman"/>
                <w:b/>
                <w:color w:val="000000"/>
                <w:sz w:val="24"/>
              </w:rPr>
              <w:t>Количество часов</w:t>
            </w:r>
          </w:p>
        </w:tc>
        <w:tc>
          <w:tcPr>
            <w:tcW w:w="3413" w:type="dxa"/>
            <w:vMerge w:val="restart"/>
            <w:tcMar>
              <w:top w:w="50" w:type="dxa"/>
              <w:left w:w="100" w:type="dxa"/>
            </w:tcMar>
            <w:vAlign w:val="center"/>
          </w:tcPr>
          <w:p w:rsidR="006A7333" w:rsidRDefault="00BD728B">
            <w:pPr>
              <w:spacing w:after="0"/>
              <w:ind w:left="135"/>
            </w:pPr>
            <w:r>
              <w:rPr>
                <w:rFonts w:ascii="Times New Roman" w:hAnsi="Times New Roman"/>
                <w:b/>
                <w:color w:val="000000"/>
                <w:sz w:val="24"/>
              </w:rPr>
              <w:t xml:space="preserve">Электронные (цифровые) образовательные ресурсы </w:t>
            </w:r>
          </w:p>
          <w:p w:rsidR="006A7333" w:rsidRDefault="006A7333">
            <w:pPr>
              <w:spacing w:after="0"/>
              <w:ind w:left="135"/>
            </w:pPr>
          </w:p>
        </w:tc>
      </w:tr>
      <w:tr w:rsidR="006A7333">
        <w:trPr>
          <w:trHeight w:val="144"/>
          <w:tblCellSpacing w:w="0" w:type="dxa"/>
        </w:trPr>
        <w:tc>
          <w:tcPr>
            <w:tcW w:w="0" w:type="auto"/>
            <w:vMerge/>
            <w:tcBorders>
              <w:top w:val="nil"/>
            </w:tcBorders>
            <w:tcMar>
              <w:top w:w="50" w:type="dxa"/>
              <w:left w:w="100" w:type="dxa"/>
            </w:tcMar>
          </w:tcPr>
          <w:p w:rsidR="006A7333" w:rsidRDefault="006A7333"/>
        </w:tc>
        <w:tc>
          <w:tcPr>
            <w:tcW w:w="0" w:type="auto"/>
            <w:vMerge/>
            <w:tcBorders>
              <w:top w:val="nil"/>
            </w:tcBorders>
            <w:tcMar>
              <w:top w:w="50" w:type="dxa"/>
              <w:left w:w="100" w:type="dxa"/>
            </w:tcMar>
          </w:tcPr>
          <w:p w:rsidR="006A7333" w:rsidRDefault="006A7333"/>
        </w:tc>
        <w:tc>
          <w:tcPr>
            <w:tcW w:w="1929" w:type="dxa"/>
            <w:tcMar>
              <w:top w:w="50" w:type="dxa"/>
              <w:left w:w="100" w:type="dxa"/>
            </w:tcMar>
            <w:vAlign w:val="center"/>
          </w:tcPr>
          <w:p w:rsidR="006A7333" w:rsidRDefault="00BD728B">
            <w:pPr>
              <w:spacing w:after="0"/>
              <w:ind w:left="135"/>
            </w:pPr>
            <w:r>
              <w:rPr>
                <w:rFonts w:ascii="Times New Roman" w:hAnsi="Times New Roman"/>
                <w:b/>
                <w:color w:val="000000"/>
                <w:sz w:val="24"/>
              </w:rPr>
              <w:t xml:space="preserve">Всего </w:t>
            </w:r>
          </w:p>
          <w:p w:rsidR="006A7333" w:rsidRDefault="006A7333">
            <w:pPr>
              <w:spacing w:after="0"/>
              <w:ind w:left="135"/>
            </w:pPr>
          </w:p>
        </w:tc>
        <w:tc>
          <w:tcPr>
            <w:tcW w:w="1965" w:type="dxa"/>
            <w:tcMar>
              <w:top w:w="50" w:type="dxa"/>
              <w:left w:w="100" w:type="dxa"/>
            </w:tcMar>
            <w:vAlign w:val="center"/>
          </w:tcPr>
          <w:p w:rsidR="006A7333" w:rsidRDefault="00BD728B">
            <w:pPr>
              <w:spacing w:after="0"/>
              <w:ind w:left="135"/>
            </w:pPr>
            <w:r>
              <w:rPr>
                <w:rFonts w:ascii="Times New Roman" w:hAnsi="Times New Roman"/>
                <w:b/>
                <w:color w:val="000000"/>
                <w:sz w:val="24"/>
              </w:rPr>
              <w:t xml:space="preserve">Контрольные работы </w:t>
            </w:r>
          </w:p>
          <w:p w:rsidR="006A7333" w:rsidRDefault="006A7333">
            <w:pPr>
              <w:spacing w:after="0"/>
              <w:ind w:left="135"/>
            </w:pPr>
          </w:p>
        </w:tc>
        <w:tc>
          <w:tcPr>
            <w:tcW w:w="0" w:type="auto"/>
            <w:vMerge/>
            <w:tcBorders>
              <w:top w:val="nil"/>
            </w:tcBorders>
            <w:tcMar>
              <w:top w:w="50" w:type="dxa"/>
              <w:left w:w="100" w:type="dxa"/>
            </w:tcMar>
          </w:tcPr>
          <w:p w:rsidR="006A7333" w:rsidRDefault="006A7333"/>
        </w:tc>
      </w:tr>
      <w:tr w:rsidR="006A7333" w:rsidRPr="00DA70CF">
        <w:trPr>
          <w:trHeight w:val="144"/>
          <w:tblCellSpacing w:w="0" w:type="dxa"/>
        </w:trPr>
        <w:tc>
          <w:tcPr>
            <w:tcW w:w="0" w:type="auto"/>
            <w:gridSpan w:val="5"/>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b/>
                <w:color w:val="000000"/>
                <w:sz w:val="24"/>
                <w:lang w:val="ru-RU"/>
              </w:rPr>
              <w:t>Раздел 1.</w:t>
            </w:r>
            <w:r w:rsidRPr="00AE56FF">
              <w:rPr>
                <w:rFonts w:ascii="Times New Roman" w:hAnsi="Times New Roman"/>
                <w:color w:val="000000"/>
                <w:sz w:val="24"/>
                <w:lang w:val="ru-RU"/>
              </w:rPr>
              <w:t xml:space="preserve"> </w:t>
            </w:r>
            <w:r w:rsidRPr="00AE56FF">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AE56FF">
              <w:rPr>
                <w:rFonts w:ascii="Times New Roman" w:hAnsi="Times New Roman"/>
                <w:b/>
                <w:color w:val="000000"/>
                <w:sz w:val="24"/>
                <w:lang w:val="ru-RU"/>
              </w:rPr>
              <w:t xml:space="preserve"> — начала ХХ века</w:t>
            </w:r>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1.1</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А.И. Куприн. Рассказы и повести «Гранатовый браслет».</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1.2</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Л.Н. Андреев. Рассказы и повести «Иуда Искариот"</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1.3</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М. Горький. Рассказы «Старуха Изергиль» Пьеса «На дне».</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1.4</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gramEnd"/>
            <w:r w:rsidRPr="00AE56FF">
              <w:rPr>
                <w:rFonts w:ascii="Times New Roman" w:hAnsi="Times New Roman"/>
                <w:color w:val="000000"/>
                <w:sz w:val="24"/>
                <w:lang w:val="ru-RU"/>
              </w:rPr>
              <w:t>тихотворения К.Д. Бальмонта, М.А. Волошина, Н.С. Гумилёва и др.</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trPr>
          <w:trHeight w:val="144"/>
          <w:tblCellSpacing w:w="0" w:type="dxa"/>
        </w:trPr>
        <w:tc>
          <w:tcPr>
            <w:tcW w:w="0" w:type="auto"/>
            <w:gridSpan w:val="2"/>
            <w:tcMar>
              <w:top w:w="50" w:type="dxa"/>
              <w:left w:w="100" w:type="dxa"/>
            </w:tcMar>
            <w:vAlign w:val="center"/>
          </w:tcPr>
          <w:p w:rsidR="006A7333" w:rsidRDefault="00BD728B">
            <w:pPr>
              <w:spacing w:after="0"/>
              <w:ind w:left="135"/>
            </w:pPr>
            <w:r>
              <w:rPr>
                <w:rFonts w:ascii="Times New Roman" w:hAnsi="Times New Roman"/>
                <w:color w:val="000000"/>
                <w:sz w:val="24"/>
              </w:rPr>
              <w:t>Итого по разделу</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6A7333" w:rsidRDefault="006A7333"/>
        </w:tc>
      </w:tr>
      <w:tr w:rsidR="006A7333">
        <w:trPr>
          <w:trHeight w:val="144"/>
          <w:tblCellSpacing w:w="0" w:type="dxa"/>
        </w:trPr>
        <w:tc>
          <w:tcPr>
            <w:tcW w:w="0" w:type="auto"/>
            <w:gridSpan w:val="5"/>
            <w:tcMar>
              <w:top w:w="50" w:type="dxa"/>
              <w:left w:w="100" w:type="dxa"/>
            </w:tcMar>
            <w:vAlign w:val="center"/>
          </w:tcPr>
          <w:p w:rsidR="006A7333" w:rsidRDefault="00BD728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2.1</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И.А. Бунин. Рассказы «Чистый понедельник», «Господин из Сан-Франциско».</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2.2</w:t>
            </w:r>
          </w:p>
        </w:tc>
        <w:tc>
          <w:tcPr>
            <w:tcW w:w="46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А.А. Блок. Стихотворения (не менее трёх по выбору). Например, «Незнакомка», «Россия», «Ночь, улица, фонарь, аптека…», «Река раскинулась. </w:t>
            </w:r>
            <w:proofErr w:type="gramStart"/>
            <w:r w:rsidRPr="00AE56FF">
              <w:rPr>
                <w:rFonts w:ascii="Times New Roman" w:hAnsi="Times New Roman"/>
                <w:color w:val="000000"/>
                <w:sz w:val="24"/>
                <w:lang w:val="ru-RU"/>
              </w:rPr>
              <w:t xml:space="preserve">Течёт, грустит лениво…» (из цикла «На поле </w:t>
            </w:r>
            <w:r w:rsidRPr="00AE56FF">
              <w:rPr>
                <w:rFonts w:ascii="Times New Roman" w:hAnsi="Times New Roman"/>
                <w:color w:val="000000"/>
                <w:sz w:val="24"/>
                <w:lang w:val="ru-RU"/>
              </w:rPr>
              <w:lastRenderedPageBreak/>
              <w:t xml:space="preserve">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roofErr w:type="gramEnd"/>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lastRenderedPageBreak/>
              <w:t xml:space="preserve"> 4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lastRenderedPageBreak/>
              <w:t>2.3</w:t>
            </w:r>
          </w:p>
        </w:tc>
        <w:tc>
          <w:tcPr>
            <w:tcW w:w="46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В.В. Маяковский. Стихотворения (не менее трёх по выбору). </w:t>
            </w:r>
            <w:proofErr w:type="gramStart"/>
            <w:r w:rsidRPr="00AE56FF">
              <w:rPr>
                <w:rFonts w:ascii="Times New Roman" w:hAnsi="Times New Roman"/>
                <w:color w:val="000000"/>
                <w:sz w:val="24"/>
                <w:lang w:val="ru-RU"/>
              </w:rPr>
              <w:t xml:space="preserve">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roofErr w:type="gramEnd"/>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4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2.4</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2.5</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2.6</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М.И. Цветаева. Стихотворения (не менее трёх по выбору). Например, «Моим </w:t>
            </w:r>
            <w:r w:rsidRPr="00AE56FF">
              <w:rPr>
                <w:rFonts w:ascii="Times New Roman" w:hAnsi="Times New Roman"/>
                <w:color w:val="000000"/>
                <w:sz w:val="24"/>
                <w:lang w:val="ru-RU"/>
              </w:rPr>
              <w:lastRenderedPageBreak/>
              <w:t>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lastRenderedPageBreak/>
              <w:t>2.7</w:t>
            </w:r>
          </w:p>
        </w:tc>
        <w:tc>
          <w:tcPr>
            <w:tcW w:w="46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А.А.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4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2.8</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Н.А. Островский. Роман «Как закалялась сталь» (избранные главы)</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2.9</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М.А. Шолохов. Роман-эпопея «Тихий Дон» (избранные главы)</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2.10</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М.А. Булгаков. «Мастер и Маргарита»</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2.11</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А.П. Платонов. Рассказы и повести (одно произведение по выбору)</w:t>
            </w:r>
            <w:proofErr w:type="gramStart"/>
            <w:r w:rsidRPr="00AE56FF">
              <w:rPr>
                <w:rFonts w:ascii="Times New Roman" w:hAnsi="Times New Roman"/>
                <w:color w:val="000000"/>
                <w:sz w:val="24"/>
                <w:lang w:val="ru-RU"/>
              </w:rPr>
              <w:t>.Н</w:t>
            </w:r>
            <w:proofErr w:type="gramEnd"/>
            <w:r w:rsidRPr="00AE56FF">
              <w:rPr>
                <w:rFonts w:ascii="Times New Roman" w:hAnsi="Times New Roman"/>
                <w:color w:val="000000"/>
                <w:sz w:val="24"/>
                <w:lang w:val="ru-RU"/>
              </w:rPr>
              <w:t>апример, «В прекрасном и яростном мире», «Котлован», «Возвращение» и др.</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2.12</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А.Т. Твардовский. Стихотворения (не менее трёх по выбору). Например, «Вся </w:t>
            </w:r>
            <w:r w:rsidRPr="00AE56FF">
              <w:rPr>
                <w:rFonts w:ascii="Times New Roman" w:hAnsi="Times New Roman"/>
                <w:color w:val="000000"/>
                <w:sz w:val="24"/>
                <w:lang w:val="ru-RU"/>
              </w:rPr>
              <w:lastRenderedPageBreak/>
              <w:t xml:space="preserve">суть в </w:t>
            </w:r>
            <w:proofErr w:type="gramStart"/>
            <w:r w:rsidRPr="00AE56FF">
              <w:rPr>
                <w:rFonts w:ascii="Times New Roman" w:hAnsi="Times New Roman"/>
                <w:color w:val="000000"/>
                <w:sz w:val="24"/>
                <w:lang w:val="ru-RU"/>
              </w:rPr>
              <w:t>одном-единственном</w:t>
            </w:r>
            <w:proofErr w:type="gramEnd"/>
            <w:r w:rsidRPr="00AE56FF">
              <w:rPr>
                <w:rFonts w:ascii="Times New Roman" w:hAnsi="Times New Roman"/>
                <w:color w:val="000000"/>
                <w:sz w:val="24"/>
                <w:lang w:val="ru-RU"/>
              </w:rPr>
              <w:t xml:space="preserve"> завете…», «Памяти матери» («В краю, куда их вывезли гуртом…»), «Я знаю, никакой моей вины…», «Дробится рваный цоколь монумента...» и др.</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lastRenderedPageBreak/>
              <w:t>2.13</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AE56FF">
              <w:rPr>
                <w:rFonts w:ascii="Times New Roman" w:hAnsi="Times New Roman"/>
                <w:color w:val="000000"/>
                <w:sz w:val="24"/>
                <w:lang w:val="ru-RU"/>
              </w:rPr>
              <w:t>Например, В.П. Астафьев «Пастух и пастушка», «Звездопад»;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w:t>
            </w:r>
            <w:proofErr w:type="gramEnd"/>
            <w:r w:rsidRPr="00AE56FF">
              <w:rPr>
                <w:rFonts w:ascii="Times New Roman" w:hAnsi="Times New Roman"/>
                <w:color w:val="000000"/>
                <w:sz w:val="24"/>
                <w:lang w:val="ru-RU"/>
              </w:rPr>
              <w:t xml:space="preserve"> Е.И. Носов «Красное вино победы», «Шопен, соната номер два»; С.С. Смирнов «Брестская крепость» и др.</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2.14</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А.А. Фадеев. Роман «Молодая гвардия»</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2.15</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В.О. Богомолов. Роман "В августе сорок четвертого"</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2.16</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Ю.В. Друниной, </w:t>
            </w:r>
            <w:r w:rsidRPr="00AE56FF">
              <w:rPr>
                <w:rFonts w:ascii="Times New Roman" w:hAnsi="Times New Roman"/>
                <w:color w:val="000000"/>
                <w:sz w:val="24"/>
                <w:lang w:val="ru-RU"/>
              </w:rPr>
              <w:lastRenderedPageBreak/>
              <w:t>М.В. Исаковского, Ю.Д. Левитанского, С.С. Орлова, Д.С. Самойлова, К.М. Симонова, Б.А. Слуцкого и др.</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lastRenderedPageBreak/>
              <w:t>2.17</w:t>
            </w:r>
          </w:p>
        </w:tc>
        <w:tc>
          <w:tcPr>
            <w:tcW w:w="46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В.С. Розов «Вечно живые» и др.</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2.18</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Б.Л. Пастернак. Стихотворения (не менее трёх по выбору). Например, «Февраль. </w:t>
            </w:r>
            <w:proofErr w:type="gramStart"/>
            <w:r w:rsidRPr="00AE56FF">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2.19</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А.И.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AE56FF">
              <w:rPr>
                <w:rFonts w:ascii="Times New Roman" w:hAnsi="Times New Roman"/>
                <w:color w:val="000000"/>
                <w:sz w:val="24"/>
                <w:lang w:val="ru-RU"/>
              </w:rPr>
              <w:t>правда</w:t>
            </w:r>
            <w:proofErr w:type="gramEnd"/>
            <w:r w:rsidRPr="00AE56FF">
              <w:rPr>
                <w:rFonts w:ascii="Times New Roman" w:hAnsi="Times New Roman"/>
                <w:color w:val="000000"/>
                <w:sz w:val="24"/>
                <w:lang w:val="ru-RU"/>
              </w:rPr>
              <w:t xml:space="preserve"> под камнем»)</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2.20</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В.М. Шукшин. Рассказы (не менее двух по выбору). Например, «Срезал», «Обида», «Микроскоп», «Мастер», «Крепкий мужик», «Сапожки» и др.</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2.21</w:t>
            </w:r>
          </w:p>
        </w:tc>
        <w:tc>
          <w:tcPr>
            <w:tcW w:w="46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В.Г.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2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2.22</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Н.М. Рубцов. Стихотворения (не менее </w:t>
            </w:r>
            <w:r w:rsidRPr="00AE56FF">
              <w:rPr>
                <w:rFonts w:ascii="Times New Roman" w:hAnsi="Times New Roman"/>
                <w:color w:val="000000"/>
                <w:sz w:val="24"/>
                <w:lang w:val="ru-RU"/>
              </w:rPr>
              <w:lastRenderedPageBreak/>
              <w:t>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lastRenderedPageBreak/>
              <w:t>2.23</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И.А.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AE56FF">
              <w:rPr>
                <w:rFonts w:ascii="Times New Roman" w:hAnsi="Times New Roman"/>
                <w:color w:val="000000"/>
                <w:sz w:val="24"/>
                <w:lang w:val="ru-RU"/>
              </w:rPr>
              <w:t xml:space="preserve"> ,</w:t>
            </w:r>
            <w:proofErr w:type="gramEnd"/>
            <w:r w:rsidRPr="00AE56FF">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trPr>
          <w:trHeight w:val="144"/>
          <w:tblCellSpacing w:w="0" w:type="dxa"/>
        </w:trPr>
        <w:tc>
          <w:tcPr>
            <w:tcW w:w="0" w:type="auto"/>
            <w:gridSpan w:val="2"/>
            <w:tcMar>
              <w:top w:w="50" w:type="dxa"/>
              <w:left w:w="100" w:type="dxa"/>
            </w:tcMar>
            <w:vAlign w:val="center"/>
          </w:tcPr>
          <w:p w:rsidR="006A7333" w:rsidRDefault="00BD728B">
            <w:pPr>
              <w:spacing w:after="0"/>
              <w:ind w:left="135"/>
            </w:pPr>
            <w:r>
              <w:rPr>
                <w:rFonts w:ascii="Times New Roman" w:hAnsi="Times New Roman"/>
                <w:color w:val="000000"/>
                <w:sz w:val="24"/>
              </w:rPr>
              <w:t>Итого по разделу</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60 </w:t>
            </w:r>
          </w:p>
        </w:tc>
        <w:tc>
          <w:tcPr>
            <w:tcW w:w="0" w:type="auto"/>
            <w:gridSpan w:val="2"/>
            <w:tcMar>
              <w:top w:w="50" w:type="dxa"/>
              <w:left w:w="100" w:type="dxa"/>
            </w:tcMar>
            <w:vAlign w:val="center"/>
          </w:tcPr>
          <w:p w:rsidR="006A7333" w:rsidRDefault="006A7333"/>
        </w:tc>
      </w:tr>
      <w:tr w:rsidR="006A7333" w:rsidRPr="00DA70CF">
        <w:trPr>
          <w:trHeight w:val="144"/>
          <w:tblCellSpacing w:w="0" w:type="dxa"/>
        </w:trPr>
        <w:tc>
          <w:tcPr>
            <w:tcW w:w="0" w:type="auto"/>
            <w:gridSpan w:val="5"/>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b/>
                <w:color w:val="000000"/>
                <w:sz w:val="24"/>
                <w:lang w:val="ru-RU"/>
              </w:rPr>
              <w:t>Раздел 3.</w:t>
            </w:r>
            <w:r w:rsidRPr="00AE56FF">
              <w:rPr>
                <w:rFonts w:ascii="Times New Roman" w:hAnsi="Times New Roman"/>
                <w:color w:val="000000"/>
                <w:sz w:val="24"/>
                <w:lang w:val="ru-RU"/>
              </w:rPr>
              <w:t xml:space="preserve"> </w:t>
            </w:r>
            <w:r w:rsidRPr="00AE56FF">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AE56FF">
              <w:rPr>
                <w:rFonts w:ascii="Times New Roman" w:hAnsi="Times New Roman"/>
                <w:b/>
                <w:color w:val="000000"/>
                <w:sz w:val="24"/>
                <w:lang w:val="ru-RU"/>
              </w:rPr>
              <w:t xml:space="preserve"> — начала </w:t>
            </w:r>
            <w:r>
              <w:rPr>
                <w:rFonts w:ascii="Times New Roman" w:hAnsi="Times New Roman"/>
                <w:b/>
                <w:color w:val="000000"/>
                <w:sz w:val="24"/>
              </w:rPr>
              <w:t>XXI</w:t>
            </w:r>
            <w:r w:rsidRPr="00AE56FF">
              <w:rPr>
                <w:rFonts w:ascii="Times New Roman" w:hAnsi="Times New Roman"/>
                <w:b/>
                <w:color w:val="000000"/>
                <w:sz w:val="24"/>
                <w:lang w:val="ru-RU"/>
              </w:rPr>
              <w:t xml:space="preserve"> века</w:t>
            </w:r>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3.1</w:t>
            </w:r>
          </w:p>
        </w:tc>
        <w:tc>
          <w:tcPr>
            <w:tcW w:w="4656" w:type="dxa"/>
            <w:tcMar>
              <w:top w:w="50" w:type="dxa"/>
              <w:left w:w="100" w:type="dxa"/>
            </w:tcMar>
            <w:vAlign w:val="center"/>
          </w:tcPr>
          <w:p w:rsidR="006A7333" w:rsidRPr="00AE56FF" w:rsidRDefault="00BD728B">
            <w:pPr>
              <w:spacing w:after="0"/>
              <w:ind w:left="135"/>
              <w:rPr>
                <w:lang w:val="ru-RU"/>
              </w:rPr>
            </w:pPr>
            <w:proofErr w:type="gramStart"/>
            <w:r w:rsidRPr="00AE56F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AE56FF">
              <w:rPr>
                <w:rFonts w:ascii="Times New Roman" w:hAnsi="Times New Roman"/>
                <w:color w:val="000000"/>
                <w:sz w:val="24"/>
                <w:lang w:val="ru-RU"/>
              </w:rPr>
              <w:t xml:space="preserve"> – начала </w:t>
            </w:r>
            <w:r>
              <w:rPr>
                <w:rFonts w:ascii="Times New Roman" w:hAnsi="Times New Roman"/>
                <w:color w:val="000000"/>
                <w:sz w:val="24"/>
              </w:rPr>
              <w:t>XXI</w:t>
            </w:r>
            <w:r w:rsidRPr="00AE56FF">
              <w:rPr>
                <w:rFonts w:ascii="Times New Roman" w:hAnsi="Times New Roman"/>
                <w:color w:val="000000"/>
                <w:sz w:val="24"/>
                <w:lang w:val="ru-RU"/>
              </w:rPr>
              <w:t xml:space="preserve"> вв. Рассказы, повести, романы В.П. Астафьев (повествование в рассказах «Царь-рыба» (фрагменты); А.Н. и Б.Н. Стругацкие (повесть «Понедельник начинается в субботу»); Ю.В. Трифонов (повесть «Обмен»)</w:t>
            </w:r>
            <w:proofErr w:type="gramEnd"/>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trPr>
          <w:trHeight w:val="144"/>
          <w:tblCellSpacing w:w="0" w:type="dxa"/>
        </w:trPr>
        <w:tc>
          <w:tcPr>
            <w:tcW w:w="0" w:type="auto"/>
            <w:gridSpan w:val="2"/>
            <w:tcMar>
              <w:top w:w="50" w:type="dxa"/>
              <w:left w:w="100" w:type="dxa"/>
            </w:tcMar>
            <w:vAlign w:val="center"/>
          </w:tcPr>
          <w:p w:rsidR="006A7333" w:rsidRDefault="00BD728B">
            <w:pPr>
              <w:spacing w:after="0"/>
              <w:ind w:left="135"/>
            </w:pPr>
            <w:r>
              <w:rPr>
                <w:rFonts w:ascii="Times New Roman" w:hAnsi="Times New Roman"/>
                <w:b/>
                <w:color w:val="000000"/>
                <w:sz w:val="24"/>
              </w:rPr>
              <w:t>Итого по разделу</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6A7333" w:rsidRDefault="006A7333"/>
        </w:tc>
      </w:tr>
      <w:tr w:rsidR="006A7333" w:rsidRPr="00DA70CF">
        <w:trPr>
          <w:trHeight w:val="144"/>
          <w:tblCellSpacing w:w="0" w:type="dxa"/>
        </w:trPr>
        <w:tc>
          <w:tcPr>
            <w:tcW w:w="0" w:type="auto"/>
            <w:gridSpan w:val="5"/>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b/>
                <w:color w:val="000000"/>
                <w:sz w:val="24"/>
                <w:lang w:val="ru-RU"/>
              </w:rPr>
              <w:t>Раздел 4.</w:t>
            </w:r>
            <w:r w:rsidRPr="00AE56FF">
              <w:rPr>
                <w:rFonts w:ascii="Times New Roman" w:hAnsi="Times New Roman"/>
                <w:color w:val="000000"/>
                <w:sz w:val="24"/>
                <w:lang w:val="ru-RU"/>
              </w:rPr>
              <w:t xml:space="preserve"> </w:t>
            </w:r>
            <w:r w:rsidRPr="00AE56FF">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AE56FF">
              <w:rPr>
                <w:rFonts w:ascii="Times New Roman" w:hAnsi="Times New Roman"/>
                <w:b/>
                <w:color w:val="000000"/>
                <w:sz w:val="24"/>
                <w:lang w:val="ru-RU"/>
              </w:rPr>
              <w:t xml:space="preserve"> — начала </w:t>
            </w:r>
            <w:r>
              <w:rPr>
                <w:rFonts w:ascii="Times New Roman" w:hAnsi="Times New Roman"/>
                <w:b/>
                <w:color w:val="000000"/>
                <w:sz w:val="24"/>
              </w:rPr>
              <w:t>XXI</w:t>
            </w:r>
            <w:r w:rsidRPr="00AE56FF">
              <w:rPr>
                <w:rFonts w:ascii="Times New Roman" w:hAnsi="Times New Roman"/>
                <w:b/>
                <w:color w:val="000000"/>
                <w:sz w:val="24"/>
                <w:lang w:val="ru-RU"/>
              </w:rPr>
              <w:t xml:space="preserve"> века</w:t>
            </w:r>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4.1</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E56FF">
              <w:rPr>
                <w:rFonts w:ascii="Times New Roman" w:hAnsi="Times New Roman"/>
                <w:color w:val="000000"/>
                <w:sz w:val="24"/>
                <w:lang w:val="ru-RU"/>
              </w:rPr>
              <w:t xml:space="preserve"> – начала </w:t>
            </w:r>
            <w:r>
              <w:rPr>
                <w:rFonts w:ascii="Times New Roman" w:hAnsi="Times New Roman"/>
                <w:color w:val="000000"/>
                <w:sz w:val="24"/>
              </w:rPr>
              <w:t>XXI</w:t>
            </w:r>
            <w:r w:rsidRPr="00AE56FF">
              <w:rPr>
                <w:rFonts w:ascii="Times New Roman" w:hAnsi="Times New Roman"/>
                <w:color w:val="000000"/>
                <w:sz w:val="24"/>
                <w:lang w:val="ru-RU"/>
              </w:rPr>
              <w:t xml:space="preserve"> вв. Стихотворения (по одному </w:t>
            </w:r>
            <w:r w:rsidRPr="00AE56FF">
              <w:rPr>
                <w:rFonts w:ascii="Times New Roman" w:hAnsi="Times New Roman"/>
                <w:color w:val="000000"/>
                <w:sz w:val="24"/>
                <w:lang w:val="ru-RU"/>
              </w:rPr>
              <w:lastRenderedPageBreak/>
              <w:t>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trPr>
          <w:trHeight w:val="144"/>
          <w:tblCellSpacing w:w="0" w:type="dxa"/>
        </w:trPr>
        <w:tc>
          <w:tcPr>
            <w:tcW w:w="0" w:type="auto"/>
            <w:gridSpan w:val="2"/>
            <w:tcMar>
              <w:top w:w="50" w:type="dxa"/>
              <w:left w:w="100" w:type="dxa"/>
            </w:tcMar>
            <w:vAlign w:val="center"/>
          </w:tcPr>
          <w:p w:rsidR="006A7333" w:rsidRDefault="00BD728B">
            <w:pPr>
              <w:spacing w:after="0"/>
              <w:ind w:left="135"/>
            </w:pPr>
            <w:r>
              <w:rPr>
                <w:rFonts w:ascii="Times New Roman" w:hAnsi="Times New Roman"/>
                <w:b/>
                <w:color w:val="000000"/>
                <w:sz w:val="24"/>
              </w:rPr>
              <w:lastRenderedPageBreak/>
              <w:t>Итого по разделу</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6A7333" w:rsidRDefault="006A7333"/>
        </w:tc>
      </w:tr>
      <w:tr w:rsidR="006A7333" w:rsidRPr="00DA70CF">
        <w:trPr>
          <w:trHeight w:val="144"/>
          <w:tblCellSpacing w:w="0" w:type="dxa"/>
        </w:trPr>
        <w:tc>
          <w:tcPr>
            <w:tcW w:w="0" w:type="auto"/>
            <w:gridSpan w:val="5"/>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b/>
                <w:color w:val="000000"/>
                <w:sz w:val="24"/>
                <w:lang w:val="ru-RU"/>
              </w:rPr>
              <w:t>Раздел 5.</w:t>
            </w:r>
            <w:r w:rsidRPr="00AE56FF">
              <w:rPr>
                <w:rFonts w:ascii="Times New Roman" w:hAnsi="Times New Roman"/>
                <w:color w:val="000000"/>
                <w:sz w:val="24"/>
                <w:lang w:val="ru-RU"/>
              </w:rPr>
              <w:t xml:space="preserve"> </w:t>
            </w:r>
            <w:r w:rsidRPr="00AE56FF">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AE56FF">
              <w:rPr>
                <w:rFonts w:ascii="Times New Roman" w:hAnsi="Times New Roman"/>
                <w:b/>
                <w:color w:val="000000"/>
                <w:sz w:val="24"/>
                <w:lang w:val="ru-RU"/>
              </w:rPr>
              <w:t xml:space="preserve"> века</w:t>
            </w:r>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5.1</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AE56FF">
              <w:rPr>
                <w:rFonts w:ascii="Times New Roman" w:hAnsi="Times New Roman"/>
                <w:color w:val="000000"/>
                <w:sz w:val="24"/>
                <w:lang w:val="ru-RU"/>
              </w:rPr>
              <w:t xml:space="preserve"> века. Пьесы (произведение одного из драматургов по выбору). Например, А.Н. Арбузов «Иркутская история»; А.В. Вампилов «Старший сын» и др.</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trPr>
          <w:trHeight w:val="144"/>
          <w:tblCellSpacing w:w="0" w:type="dxa"/>
        </w:trPr>
        <w:tc>
          <w:tcPr>
            <w:tcW w:w="0" w:type="auto"/>
            <w:gridSpan w:val="2"/>
            <w:tcMar>
              <w:top w:w="50" w:type="dxa"/>
              <w:left w:w="100" w:type="dxa"/>
            </w:tcMar>
            <w:vAlign w:val="center"/>
          </w:tcPr>
          <w:p w:rsidR="006A7333" w:rsidRDefault="00BD728B">
            <w:pPr>
              <w:spacing w:after="0"/>
              <w:ind w:left="135"/>
            </w:pPr>
            <w:r>
              <w:rPr>
                <w:rFonts w:ascii="Times New Roman" w:hAnsi="Times New Roman"/>
                <w:b/>
                <w:color w:val="000000"/>
                <w:sz w:val="24"/>
              </w:rPr>
              <w:t>Итого по разделу</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6A7333" w:rsidRDefault="006A7333"/>
        </w:tc>
      </w:tr>
      <w:tr w:rsidR="006A7333">
        <w:trPr>
          <w:trHeight w:val="144"/>
          <w:tblCellSpacing w:w="0" w:type="dxa"/>
        </w:trPr>
        <w:tc>
          <w:tcPr>
            <w:tcW w:w="0" w:type="auto"/>
            <w:gridSpan w:val="5"/>
            <w:tcMar>
              <w:top w:w="50" w:type="dxa"/>
              <w:left w:w="100" w:type="dxa"/>
            </w:tcMar>
            <w:vAlign w:val="center"/>
          </w:tcPr>
          <w:p w:rsidR="006A7333" w:rsidRDefault="00BD728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6.1</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trPr>
          <w:trHeight w:val="144"/>
          <w:tblCellSpacing w:w="0" w:type="dxa"/>
        </w:trPr>
        <w:tc>
          <w:tcPr>
            <w:tcW w:w="0" w:type="auto"/>
            <w:gridSpan w:val="2"/>
            <w:tcMar>
              <w:top w:w="50" w:type="dxa"/>
              <w:left w:w="100" w:type="dxa"/>
            </w:tcMar>
            <w:vAlign w:val="center"/>
          </w:tcPr>
          <w:p w:rsidR="006A7333" w:rsidRDefault="00BD728B">
            <w:pPr>
              <w:spacing w:after="0"/>
              <w:ind w:left="135"/>
            </w:pPr>
            <w:r>
              <w:rPr>
                <w:rFonts w:ascii="Times New Roman" w:hAnsi="Times New Roman"/>
                <w:color w:val="000000"/>
                <w:sz w:val="24"/>
              </w:rPr>
              <w:t>Итого по разделу</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6A7333" w:rsidRDefault="006A7333"/>
        </w:tc>
      </w:tr>
      <w:tr w:rsidR="006A7333">
        <w:trPr>
          <w:trHeight w:val="144"/>
          <w:tblCellSpacing w:w="0" w:type="dxa"/>
        </w:trPr>
        <w:tc>
          <w:tcPr>
            <w:tcW w:w="0" w:type="auto"/>
            <w:gridSpan w:val="5"/>
            <w:tcMar>
              <w:top w:w="50" w:type="dxa"/>
              <w:left w:w="100" w:type="dxa"/>
            </w:tcMar>
            <w:vAlign w:val="center"/>
          </w:tcPr>
          <w:p w:rsidR="006A7333" w:rsidRDefault="00BD728B">
            <w:pPr>
              <w:spacing w:after="0"/>
              <w:ind w:left="135"/>
            </w:pPr>
            <w:r>
              <w:rPr>
                <w:rFonts w:ascii="Times New Roman" w:hAnsi="Times New Roman"/>
                <w:b/>
                <w:color w:val="000000"/>
                <w:sz w:val="24"/>
              </w:rPr>
              <w:lastRenderedPageBreak/>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7.1</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AE56FF">
              <w:rPr>
                <w:rFonts w:ascii="Times New Roman" w:hAnsi="Times New Roman"/>
                <w:color w:val="000000"/>
                <w:sz w:val="24"/>
                <w:lang w:val="ru-RU"/>
              </w:rPr>
              <w:t xml:space="preserve"> века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7.2</w:t>
            </w:r>
          </w:p>
        </w:tc>
        <w:tc>
          <w:tcPr>
            <w:tcW w:w="46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AE56FF">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 и др.</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rsidRPr="00DA70CF">
        <w:trPr>
          <w:trHeight w:val="144"/>
          <w:tblCellSpacing w:w="0" w:type="dxa"/>
        </w:trPr>
        <w:tc>
          <w:tcPr>
            <w:tcW w:w="1033" w:type="dxa"/>
            <w:tcMar>
              <w:top w:w="50" w:type="dxa"/>
              <w:left w:w="100" w:type="dxa"/>
            </w:tcMar>
            <w:vAlign w:val="center"/>
          </w:tcPr>
          <w:p w:rsidR="006A7333" w:rsidRDefault="00BD728B">
            <w:pPr>
              <w:spacing w:after="0"/>
            </w:pPr>
            <w:r>
              <w:rPr>
                <w:rFonts w:ascii="Times New Roman" w:hAnsi="Times New Roman"/>
                <w:color w:val="000000"/>
                <w:sz w:val="24"/>
              </w:rPr>
              <w:t>7.3</w:t>
            </w:r>
          </w:p>
        </w:tc>
        <w:tc>
          <w:tcPr>
            <w:tcW w:w="46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AE56FF">
              <w:rPr>
                <w:rFonts w:ascii="Times New Roman" w:hAnsi="Times New Roman"/>
                <w:color w:val="000000"/>
                <w:sz w:val="24"/>
                <w:lang w:val="ru-RU"/>
              </w:rPr>
              <w:t xml:space="preserve"> века (одно произведение по выбору). </w:t>
            </w:r>
            <w:proofErr w:type="gramStart"/>
            <w:r w:rsidRPr="00AE56FF">
              <w:rPr>
                <w:rFonts w:ascii="Times New Roman" w:hAnsi="Times New Roman"/>
                <w:color w:val="000000"/>
                <w:sz w:val="24"/>
                <w:lang w:val="ru-RU"/>
              </w:rPr>
              <w:t>Например, пьесы Б. Брехта «Мамаша Кураж и ее дети»; М. Метерлинка «Синяя птица»; О. Уайльда «Идеальный муж»; Т. Уильямса «Трамвай «Желание»; Б. Шоу «Пигмалион» и других.</w:t>
            </w:r>
            <w:proofErr w:type="gramEnd"/>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341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65</w:t>
              </w:r>
              <w:r>
                <w:rPr>
                  <w:rFonts w:ascii="Times New Roman" w:hAnsi="Times New Roman"/>
                  <w:color w:val="0000FF"/>
                  <w:u w:val="single"/>
                </w:rPr>
                <w:t>a</w:t>
              </w:r>
              <w:r w:rsidRPr="00AE56FF">
                <w:rPr>
                  <w:rFonts w:ascii="Times New Roman" w:hAnsi="Times New Roman"/>
                  <w:color w:val="0000FF"/>
                  <w:u w:val="single"/>
                  <w:lang w:val="ru-RU"/>
                </w:rPr>
                <w:t>91</w:t>
              </w:r>
            </w:hyperlink>
          </w:p>
        </w:tc>
      </w:tr>
      <w:tr w:rsidR="006A7333">
        <w:trPr>
          <w:trHeight w:val="144"/>
          <w:tblCellSpacing w:w="0" w:type="dxa"/>
        </w:trPr>
        <w:tc>
          <w:tcPr>
            <w:tcW w:w="0" w:type="auto"/>
            <w:gridSpan w:val="2"/>
            <w:tcMar>
              <w:top w:w="50" w:type="dxa"/>
              <w:left w:w="100" w:type="dxa"/>
            </w:tcMar>
            <w:vAlign w:val="center"/>
          </w:tcPr>
          <w:p w:rsidR="006A7333" w:rsidRDefault="00BD728B">
            <w:pPr>
              <w:spacing w:after="0"/>
              <w:ind w:left="135"/>
            </w:pPr>
            <w:r>
              <w:rPr>
                <w:rFonts w:ascii="Times New Roman" w:hAnsi="Times New Roman"/>
                <w:color w:val="000000"/>
                <w:sz w:val="24"/>
              </w:rPr>
              <w:t>Итого по разделу</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6A7333" w:rsidRDefault="006A7333"/>
        </w:tc>
      </w:tr>
      <w:tr w:rsidR="006A7333">
        <w:trPr>
          <w:trHeight w:val="144"/>
          <w:tblCellSpacing w:w="0" w:type="dxa"/>
        </w:trPr>
        <w:tc>
          <w:tcPr>
            <w:tcW w:w="0" w:type="auto"/>
            <w:gridSpan w:val="2"/>
            <w:tcMar>
              <w:top w:w="50" w:type="dxa"/>
              <w:left w:w="100" w:type="dxa"/>
            </w:tcMar>
            <w:vAlign w:val="center"/>
          </w:tcPr>
          <w:p w:rsidR="006A7333" w:rsidRDefault="00BD728B">
            <w:pPr>
              <w:spacing w:after="0"/>
              <w:ind w:left="135"/>
            </w:pPr>
            <w:r>
              <w:rPr>
                <w:rFonts w:ascii="Times New Roman" w:hAnsi="Times New Roman"/>
                <w:color w:val="000000"/>
                <w:sz w:val="24"/>
              </w:rPr>
              <w:t>Итоговые контрольные работы</w:t>
            </w:r>
          </w:p>
        </w:tc>
        <w:tc>
          <w:tcPr>
            <w:tcW w:w="1929"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4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2 </w:t>
            </w:r>
          </w:p>
        </w:tc>
        <w:tc>
          <w:tcPr>
            <w:tcW w:w="3413" w:type="dxa"/>
            <w:tcMar>
              <w:top w:w="50" w:type="dxa"/>
              <w:left w:w="100" w:type="dxa"/>
            </w:tcMar>
            <w:vAlign w:val="center"/>
          </w:tcPr>
          <w:p w:rsidR="006A7333" w:rsidRDefault="006A7333">
            <w:pPr>
              <w:spacing w:after="0"/>
              <w:ind w:left="135"/>
            </w:pPr>
          </w:p>
        </w:tc>
      </w:tr>
      <w:tr w:rsidR="006A7333">
        <w:trPr>
          <w:trHeight w:val="144"/>
          <w:tblCellSpacing w:w="0" w:type="dxa"/>
        </w:trPr>
        <w:tc>
          <w:tcPr>
            <w:tcW w:w="0" w:type="auto"/>
            <w:gridSpan w:val="2"/>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ОБЩЕЕ КОЛИЧЕСТВО ЧАСОВ ПО ПРОГРАММЕ</w:t>
            </w:r>
          </w:p>
        </w:tc>
        <w:tc>
          <w:tcPr>
            <w:tcW w:w="1929"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6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6 </w:t>
            </w:r>
          </w:p>
        </w:tc>
        <w:tc>
          <w:tcPr>
            <w:tcW w:w="3413" w:type="dxa"/>
            <w:tcMar>
              <w:top w:w="50" w:type="dxa"/>
              <w:left w:w="100" w:type="dxa"/>
            </w:tcMar>
            <w:vAlign w:val="center"/>
          </w:tcPr>
          <w:p w:rsidR="006A7333" w:rsidRDefault="006A7333"/>
        </w:tc>
      </w:tr>
    </w:tbl>
    <w:p w:rsidR="006A7333" w:rsidRDefault="006A7333">
      <w:pPr>
        <w:sectPr w:rsidR="006A7333">
          <w:pgSz w:w="16383" w:h="11906" w:orient="landscape"/>
          <w:pgMar w:top="1134" w:right="850" w:bottom="1134" w:left="1701" w:header="720" w:footer="720" w:gutter="0"/>
          <w:cols w:space="720"/>
        </w:sectPr>
      </w:pPr>
    </w:p>
    <w:p w:rsidR="006A7333" w:rsidRDefault="00BD728B">
      <w:pPr>
        <w:spacing w:after="0"/>
        <w:ind w:left="120"/>
      </w:pPr>
      <w:r>
        <w:rPr>
          <w:rFonts w:ascii="Times New Roman" w:hAnsi="Times New Roman"/>
          <w:b/>
          <w:color w:val="000000"/>
          <w:sz w:val="28"/>
        </w:rPr>
        <w:lastRenderedPageBreak/>
        <w:t xml:space="preserve">ПОУРОЧНЫЙ ПЛАН </w:t>
      </w:r>
    </w:p>
    <w:p w:rsidR="006A7333" w:rsidRDefault="00BD728B">
      <w:pPr>
        <w:spacing w:after="0"/>
        <w:ind w:left="120"/>
      </w:pPr>
      <w:r>
        <w:rPr>
          <w:rFonts w:ascii="Times New Roman" w:hAnsi="Times New Roman"/>
          <w:b/>
          <w:color w:val="000000"/>
          <w:sz w:val="28"/>
        </w:rPr>
        <w:t xml:space="preserve"> 10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0"/>
        <w:gridCol w:w="4573"/>
        <w:gridCol w:w="2376"/>
        <w:gridCol w:w="2321"/>
        <w:gridCol w:w="2875"/>
      </w:tblGrid>
      <w:tr w:rsidR="006A7333" w:rsidTr="00A21E3D">
        <w:trPr>
          <w:trHeight w:val="144"/>
          <w:tblCellSpacing w:w="0" w:type="dxa"/>
        </w:trPr>
        <w:tc>
          <w:tcPr>
            <w:tcW w:w="812" w:type="dxa"/>
            <w:vMerge w:val="restart"/>
            <w:tcMar>
              <w:top w:w="50" w:type="dxa"/>
              <w:left w:w="100" w:type="dxa"/>
            </w:tcMar>
            <w:vAlign w:val="center"/>
          </w:tcPr>
          <w:p w:rsidR="006A7333" w:rsidRDefault="00BD728B">
            <w:pPr>
              <w:spacing w:after="0"/>
              <w:ind w:left="135"/>
            </w:pPr>
            <w:r>
              <w:rPr>
                <w:rFonts w:ascii="Times New Roman" w:hAnsi="Times New Roman"/>
                <w:b/>
                <w:color w:val="000000"/>
                <w:sz w:val="24"/>
              </w:rPr>
              <w:t xml:space="preserve">№ п/п </w:t>
            </w:r>
          </w:p>
          <w:p w:rsidR="006A7333" w:rsidRDefault="006A7333">
            <w:pPr>
              <w:spacing w:after="0"/>
              <w:ind w:left="135"/>
            </w:pPr>
          </w:p>
        </w:tc>
        <w:tc>
          <w:tcPr>
            <w:tcW w:w="3256" w:type="dxa"/>
            <w:vMerge w:val="restart"/>
            <w:tcMar>
              <w:top w:w="50" w:type="dxa"/>
              <w:left w:w="100" w:type="dxa"/>
            </w:tcMar>
            <w:vAlign w:val="center"/>
          </w:tcPr>
          <w:p w:rsidR="006A7333" w:rsidRDefault="00BD728B">
            <w:pPr>
              <w:spacing w:after="0"/>
              <w:ind w:left="135"/>
            </w:pPr>
            <w:r>
              <w:rPr>
                <w:rFonts w:ascii="Times New Roman" w:hAnsi="Times New Roman"/>
                <w:b/>
                <w:color w:val="000000"/>
                <w:sz w:val="24"/>
              </w:rPr>
              <w:t xml:space="preserve">Тема урока </w:t>
            </w:r>
          </w:p>
          <w:p w:rsidR="006A7333" w:rsidRDefault="006A7333">
            <w:pPr>
              <w:spacing w:after="0"/>
              <w:ind w:left="135"/>
            </w:pPr>
          </w:p>
        </w:tc>
        <w:tc>
          <w:tcPr>
            <w:tcW w:w="0" w:type="auto"/>
            <w:gridSpan w:val="2"/>
            <w:tcMar>
              <w:top w:w="50" w:type="dxa"/>
              <w:left w:w="100" w:type="dxa"/>
            </w:tcMar>
            <w:vAlign w:val="center"/>
          </w:tcPr>
          <w:p w:rsidR="006A7333" w:rsidRDefault="00BD728B">
            <w:pPr>
              <w:spacing w:after="0"/>
            </w:pPr>
            <w:r>
              <w:rPr>
                <w:rFonts w:ascii="Times New Roman" w:hAnsi="Times New Roman"/>
                <w:b/>
                <w:color w:val="000000"/>
                <w:sz w:val="24"/>
              </w:rPr>
              <w:t>Количество часов</w:t>
            </w:r>
          </w:p>
        </w:tc>
        <w:tc>
          <w:tcPr>
            <w:tcW w:w="2769" w:type="dxa"/>
            <w:vMerge w:val="restart"/>
            <w:tcMar>
              <w:top w:w="50" w:type="dxa"/>
              <w:left w:w="100" w:type="dxa"/>
            </w:tcMar>
            <w:vAlign w:val="center"/>
          </w:tcPr>
          <w:p w:rsidR="006A7333" w:rsidRDefault="00BD728B">
            <w:pPr>
              <w:spacing w:after="0"/>
              <w:ind w:left="135"/>
            </w:pPr>
            <w:r>
              <w:rPr>
                <w:rFonts w:ascii="Times New Roman" w:hAnsi="Times New Roman"/>
                <w:b/>
                <w:color w:val="000000"/>
                <w:sz w:val="24"/>
              </w:rPr>
              <w:t xml:space="preserve">Электронные цифровые образовательные ресурсы </w:t>
            </w:r>
          </w:p>
          <w:p w:rsidR="006A7333" w:rsidRDefault="006A7333">
            <w:pPr>
              <w:spacing w:after="0"/>
              <w:ind w:left="135"/>
            </w:pPr>
          </w:p>
        </w:tc>
      </w:tr>
      <w:tr w:rsidR="006A7333" w:rsidTr="00A21E3D">
        <w:trPr>
          <w:trHeight w:val="144"/>
          <w:tblCellSpacing w:w="0" w:type="dxa"/>
        </w:trPr>
        <w:tc>
          <w:tcPr>
            <w:tcW w:w="0" w:type="auto"/>
            <w:vMerge/>
            <w:tcBorders>
              <w:top w:val="nil"/>
            </w:tcBorders>
            <w:tcMar>
              <w:top w:w="50" w:type="dxa"/>
              <w:left w:w="100" w:type="dxa"/>
            </w:tcMar>
          </w:tcPr>
          <w:p w:rsidR="006A7333" w:rsidRDefault="006A7333"/>
        </w:tc>
        <w:tc>
          <w:tcPr>
            <w:tcW w:w="0" w:type="auto"/>
            <w:vMerge/>
            <w:tcBorders>
              <w:top w:val="nil"/>
            </w:tcBorders>
            <w:tcMar>
              <w:top w:w="50" w:type="dxa"/>
              <w:left w:w="100" w:type="dxa"/>
            </w:tcMar>
          </w:tcPr>
          <w:p w:rsidR="006A7333" w:rsidRDefault="006A7333"/>
        </w:tc>
        <w:tc>
          <w:tcPr>
            <w:tcW w:w="1512" w:type="dxa"/>
            <w:tcMar>
              <w:top w:w="50" w:type="dxa"/>
              <w:left w:w="100" w:type="dxa"/>
            </w:tcMar>
            <w:vAlign w:val="center"/>
          </w:tcPr>
          <w:p w:rsidR="006A7333" w:rsidRDefault="00BD728B">
            <w:pPr>
              <w:spacing w:after="0"/>
              <w:ind w:left="135"/>
            </w:pPr>
            <w:r>
              <w:rPr>
                <w:rFonts w:ascii="Times New Roman" w:hAnsi="Times New Roman"/>
                <w:b/>
                <w:color w:val="000000"/>
                <w:sz w:val="24"/>
              </w:rPr>
              <w:t xml:space="preserve">Всего </w:t>
            </w:r>
          </w:p>
          <w:p w:rsidR="006A7333" w:rsidRDefault="006A7333">
            <w:pPr>
              <w:spacing w:after="0"/>
              <w:ind w:left="135"/>
            </w:pPr>
          </w:p>
        </w:tc>
        <w:tc>
          <w:tcPr>
            <w:tcW w:w="2321" w:type="dxa"/>
            <w:tcMar>
              <w:top w:w="50" w:type="dxa"/>
              <w:left w:w="100" w:type="dxa"/>
            </w:tcMar>
            <w:vAlign w:val="center"/>
          </w:tcPr>
          <w:p w:rsidR="006A7333" w:rsidRDefault="00BD728B">
            <w:pPr>
              <w:spacing w:after="0"/>
              <w:ind w:left="135"/>
            </w:pPr>
            <w:r>
              <w:rPr>
                <w:rFonts w:ascii="Times New Roman" w:hAnsi="Times New Roman"/>
                <w:b/>
                <w:color w:val="000000"/>
                <w:sz w:val="24"/>
              </w:rPr>
              <w:t xml:space="preserve">Контрольные работы </w:t>
            </w:r>
          </w:p>
          <w:p w:rsidR="006A7333" w:rsidRDefault="006A7333">
            <w:pPr>
              <w:spacing w:after="0"/>
              <w:ind w:left="135"/>
            </w:pPr>
          </w:p>
        </w:tc>
        <w:tc>
          <w:tcPr>
            <w:tcW w:w="0" w:type="auto"/>
            <w:vMerge/>
            <w:tcBorders>
              <w:top w:val="nil"/>
            </w:tcBorders>
            <w:tcMar>
              <w:top w:w="50" w:type="dxa"/>
              <w:left w:w="100" w:type="dxa"/>
            </w:tcMar>
          </w:tcPr>
          <w:p w:rsidR="006A7333" w:rsidRDefault="006A7333"/>
        </w:tc>
      </w:tr>
      <w:tr w:rsidR="006A7333"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1</w:t>
            </w:r>
          </w:p>
        </w:tc>
        <w:tc>
          <w:tcPr>
            <w:tcW w:w="32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AE56FF">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1512"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Default="006A7333">
            <w:pPr>
              <w:spacing w:after="0"/>
              <w:ind w:left="135"/>
            </w:pPr>
          </w:p>
        </w:tc>
      </w:tr>
      <w:tr w:rsidR="006A7333"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2</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Default="006A7333">
            <w:pPr>
              <w:spacing w:after="0"/>
              <w:ind w:left="135"/>
            </w:pPr>
          </w:p>
        </w:tc>
      </w:tr>
      <w:tr w:rsidR="006A7333"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3</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Default="006A7333">
            <w:pPr>
              <w:spacing w:after="0"/>
              <w:ind w:left="135"/>
            </w:pPr>
          </w:p>
        </w:tc>
      </w:tr>
      <w:tr w:rsidR="006A7333"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4</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Default="006A7333">
            <w:pPr>
              <w:spacing w:after="0"/>
              <w:ind w:left="135"/>
            </w:pPr>
          </w:p>
        </w:tc>
      </w:tr>
      <w:tr w:rsidR="006A7333"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5</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Default="006A7333">
            <w:pPr>
              <w:spacing w:after="0"/>
              <w:ind w:left="135"/>
            </w:pPr>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6</w:t>
            </w:r>
          </w:p>
        </w:tc>
        <w:tc>
          <w:tcPr>
            <w:tcW w:w="32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Введение в курс литературы второй </w:t>
            </w:r>
            <w:r w:rsidRPr="00AE56FF">
              <w:rPr>
                <w:rFonts w:ascii="Times New Roman" w:hAnsi="Times New Roman"/>
                <w:color w:val="000000"/>
                <w:sz w:val="24"/>
                <w:lang w:val="ru-RU"/>
              </w:rPr>
              <w:lastRenderedPageBreak/>
              <w:t xml:space="preserve">половины </w:t>
            </w:r>
            <w:proofErr w:type="gramStart"/>
            <w:r w:rsidRPr="00AE56FF">
              <w:rPr>
                <w:rFonts w:ascii="Times New Roman" w:hAnsi="Times New Roman"/>
                <w:color w:val="000000"/>
                <w:sz w:val="24"/>
                <w:lang w:val="ru-RU"/>
              </w:rPr>
              <w:t>Х</w:t>
            </w:r>
            <w:proofErr w:type="gramEnd"/>
            <w:r>
              <w:rPr>
                <w:rFonts w:ascii="Times New Roman" w:hAnsi="Times New Roman"/>
                <w:color w:val="000000"/>
                <w:sz w:val="24"/>
              </w:rPr>
              <w:t>IX</w:t>
            </w:r>
            <w:r w:rsidRPr="00AE56FF">
              <w:rPr>
                <w:rFonts w:ascii="Times New Roman" w:hAnsi="Times New Roman"/>
                <w:color w:val="000000"/>
                <w:sz w:val="24"/>
                <w:lang w:val="ru-RU"/>
              </w:rPr>
              <w:t xml:space="preserve"> века. Основные этапы жизни и творчества А.Н. Островского. </w:t>
            </w:r>
            <w:r>
              <w:rPr>
                <w:rFonts w:ascii="Times New Roman" w:hAnsi="Times New Roman"/>
                <w:color w:val="000000"/>
                <w:sz w:val="24"/>
              </w:rPr>
              <w:t>Идейно-художественное своеобразие драмы «Гроза»</w:t>
            </w:r>
          </w:p>
        </w:tc>
        <w:tc>
          <w:tcPr>
            <w:tcW w:w="1512"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lastRenderedPageBreak/>
              <w:t xml:space="preserve"> 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d</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66018</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dc</w:t>
              </w:r>
              <w:r w:rsidRPr="00AE56FF">
                <w:rPr>
                  <w:rFonts w:ascii="Times New Roman" w:hAnsi="Times New Roman"/>
                  <w:color w:val="0000FF"/>
                  <w:u w:val="single"/>
                  <w:lang w:val="ru-RU"/>
                </w:rPr>
                <w:t>1</w:t>
              </w:r>
              <w:r>
                <w:rPr>
                  <w:rFonts w:ascii="Times New Roman" w:hAnsi="Times New Roman"/>
                  <w:color w:val="0000FF"/>
                  <w:u w:val="single"/>
                </w:rPr>
                <w:t>d</w:t>
              </w:r>
              <w:r w:rsidRPr="00AE56FF">
                <w:rPr>
                  <w:rFonts w:ascii="Times New Roman" w:hAnsi="Times New Roman"/>
                  <w:color w:val="0000FF"/>
                  <w:u w:val="single"/>
                  <w:lang w:val="ru-RU"/>
                </w:rPr>
                <w:t>9</w:t>
              </w:r>
              <w:r>
                <w:rPr>
                  <w:rFonts w:ascii="Times New Roman" w:hAnsi="Times New Roman"/>
                  <w:color w:val="0000FF"/>
                  <w:u w:val="single"/>
                </w:rPr>
                <w:t>abf</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8</w:t>
            </w:r>
          </w:p>
        </w:tc>
        <w:tc>
          <w:tcPr>
            <w:tcW w:w="32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1512"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/52</w:t>
              </w:r>
              <w:r>
                <w:rPr>
                  <w:rFonts w:ascii="Times New Roman" w:hAnsi="Times New Roman"/>
                  <w:color w:val="0000FF"/>
                  <w:u w:val="single"/>
                </w:rPr>
                <w:t>a</w:t>
              </w:r>
              <w:r w:rsidRPr="00AE56FF">
                <w:rPr>
                  <w:rFonts w:ascii="Times New Roman" w:hAnsi="Times New Roman"/>
                  <w:color w:val="0000FF"/>
                  <w:u w:val="single"/>
                  <w:lang w:val="ru-RU"/>
                </w:rPr>
                <w:t>8</w:t>
              </w:r>
              <w:r>
                <w:rPr>
                  <w:rFonts w:ascii="Times New Roman" w:hAnsi="Times New Roman"/>
                  <w:color w:val="0000FF"/>
                  <w:u w:val="single"/>
                </w:rPr>
                <w:t>f</w:t>
              </w:r>
              <w:r w:rsidRPr="00AE56FF">
                <w:rPr>
                  <w:rFonts w:ascii="Times New Roman" w:hAnsi="Times New Roman"/>
                  <w:color w:val="0000FF"/>
                  <w:u w:val="single"/>
                  <w:lang w:val="ru-RU"/>
                </w:rPr>
                <w:t>226</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9</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Смысл названия и символика пьесы. Драма «Гроза» в русской критике</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d</w:t>
              </w:r>
              <w:r w:rsidRPr="00AE56FF">
                <w:rPr>
                  <w:rFonts w:ascii="Times New Roman" w:hAnsi="Times New Roman"/>
                  <w:color w:val="0000FF"/>
                  <w:u w:val="single"/>
                  <w:lang w:val="ru-RU"/>
                </w:rPr>
                <w:t>505742</w:t>
              </w:r>
              <w:r>
                <w:rPr>
                  <w:rFonts w:ascii="Times New Roman" w:hAnsi="Times New Roman"/>
                  <w:color w:val="0000FF"/>
                  <w:u w:val="single"/>
                </w:rPr>
                <w:t>d</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10</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Развитие речи. Подготовка к домашнему сочинению по пьесе А.Н. Островского «Гроза»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b</w:t>
              </w:r>
              <w:r w:rsidRPr="00AE56FF">
                <w:rPr>
                  <w:rFonts w:ascii="Times New Roman" w:hAnsi="Times New Roman"/>
                  <w:color w:val="0000FF"/>
                  <w:u w:val="single"/>
                  <w:lang w:val="ru-RU"/>
                </w:rPr>
                <w:t>2</w:t>
              </w:r>
              <w:r>
                <w:rPr>
                  <w:rFonts w:ascii="Times New Roman" w:hAnsi="Times New Roman"/>
                  <w:color w:val="0000FF"/>
                  <w:u w:val="single"/>
                </w:rPr>
                <w:t>bfccec</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11</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Сочинение по пьесе А.Н. Островского «Гроза»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1</w:t>
              </w:r>
              <w:r>
                <w:rPr>
                  <w:rFonts w:ascii="Times New Roman" w:hAnsi="Times New Roman"/>
                  <w:color w:val="0000FF"/>
                  <w:u w:val="single"/>
                </w:rPr>
                <w:t>bf</w:t>
              </w:r>
              <w:r w:rsidRPr="00AE56FF">
                <w:rPr>
                  <w:rFonts w:ascii="Times New Roman" w:hAnsi="Times New Roman"/>
                  <w:color w:val="0000FF"/>
                  <w:u w:val="single"/>
                  <w:lang w:val="ru-RU"/>
                </w:rPr>
                <w:t>6</w:t>
              </w:r>
              <w:r>
                <w:rPr>
                  <w:rFonts w:ascii="Times New Roman" w:hAnsi="Times New Roman"/>
                  <w:color w:val="0000FF"/>
                  <w:u w:val="single"/>
                </w:rPr>
                <w:t>dac</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12</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Основные этапы жизни и творчества И.А. Гончарова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8025</w:t>
              </w:r>
              <w:r>
                <w:rPr>
                  <w:rFonts w:ascii="Times New Roman" w:hAnsi="Times New Roman"/>
                  <w:color w:val="0000FF"/>
                  <w:u w:val="single"/>
                </w:rPr>
                <w:t>ef</w:t>
              </w:r>
              <w:r w:rsidRPr="00AE56FF">
                <w:rPr>
                  <w:rFonts w:ascii="Times New Roman" w:hAnsi="Times New Roman"/>
                  <w:color w:val="0000FF"/>
                  <w:u w:val="single"/>
                  <w:lang w:val="ru-RU"/>
                </w:rPr>
                <w:t>8</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13</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История создания романа «Обломов». Особенности композиции</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d</w:t>
              </w:r>
              <w:r w:rsidRPr="00AE56FF">
                <w:rPr>
                  <w:rFonts w:ascii="Times New Roman" w:hAnsi="Times New Roman"/>
                  <w:color w:val="0000FF"/>
                  <w:u w:val="single"/>
                  <w:lang w:val="ru-RU"/>
                </w:rPr>
                <w:t>0004569</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14</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Образ главного героя. Обломов и Штольц</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/7</w:t>
              </w:r>
              <w:r>
                <w:rPr>
                  <w:rFonts w:ascii="Times New Roman" w:hAnsi="Times New Roman"/>
                  <w:color w:val="0000FF"/>
                  <w:u w:val="single"/>
                </w:rPr>
                <w:t>eface</w:t>
              </w:r>
              <w:r w:rsidRPr="00AE56FF">
                <w:rPr>
                  <w:rFonts w:ascii="Times New Roman" w:hAnsi="Times New Roman"/>
                  <w:color w:val="0000FF"/>
                  <w:u w:val="single"/>
                  <w:lang w:val="ru-RU"/>
                </w:rPr>
                <w:t>0</w:t>
              </w:r>
              <w:r>
                <w:rPr>
                  <w:rFonts w:ascii="Times New Roman" w:hAnsi="Times New Roman"/>
                  <w:color w:val="0000FF"/>
                  <w:u w:val="single"/>
                </w:rPr>
                <w:t>f</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15</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Женские образы в романе «Обломов» и их роль в развитии сюжета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/569</w:t>
              </w:r>
              <w:r>
                <w:rPr>
                  <w:rFonts w:ascii="Times New Roman" w:hAnsi="Times New Roman"/>
                  <w:color w:val="0000FF"/>
                  <w:u w:val="single"/>
                </w:rPr>
                <w:t>d</w:t>
              </w:r>
              <w:r w:rsidRPr="00AE56FF">
                <w:rPr>
                  <w:rFonts w:ascii="Times New Roman" w:hAnsi="Times New Roman"/>
                  <w:color w:val="0000FF"/>
                  <w:u w:val="single"/>
                  <w:lang w:val="ru-RU"/>
                </w:rPr>
                <w:t>9145</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16</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AE56FF">
              <w:rPr>
                <w:rFonts w:ascii="Times New Roman" w:hAnsi="Times New Roman"/>
                <w:color w:val="000000"/>
                <w:sz w:val="24"/>
                <w:lang w:val="ru-RU"/>
              </w:rPr>
              <w:t>обломовщина</w:t>
            </w:r>
            <w:proofErr w:type="gramEnd"/>
            <w:r w:rsidRPr="00AE56FF">
              <w:rPr>
                <w:rFonts w:ascii="Times New Roman" w:hAnsi="Times New Roman"/>
                <w:color w:val="000000"/>
                <w:sz w:val="24"/>
                <w:lang w:val="ru-RU"/>
              </w:rPr>
              <w:t>»</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/6631455</w:t>
              </w:r>
              <w:r>
                <w:rPr>
                  <w:rFonts w:ascii="Times New Roman" w:hAnsi="Times New Roman"/>
                  <w:color w:val="0000FF"/>
                  <w:u w:val="single"/>
                </w:rPr>
                <w:t>a</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17</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Развитие речи. Подготовка к домашнему </w:t>
            </w:r>
            <w:r w:rsidRPr="00AE56FF">
              <w:rPr>
                <w:rFonts w:ascii="Times New Roman" w:hAnsi="Times New Roman"/>
                <w:color w:val="000000"/>
                <w:sz w:val="24"/>
                <w:lang w:val="ru-RU"/>
              </w:rPr>
              <w:lastRenderedPageBreak/>
              <w:t>сочинению по роману И.А. Гончарова «Обломов»</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/9</w:t>
              </w:r>
              <w:r>
                <w:rPr>
                  <w:rFonts w:ascii="Times New Roman" w:hAnsi="Times New Roman"/>
                  <w:color w:val="0000FF"/>
                  <w:u w:val="single"/>
                </w:rPr>
                <w:t>e</w:t>
              </w:r>
              <w:r w:rsidRPr="00AE56FF">
                <w:rPr>
                  <w:rFonts w:ascii="Times New Roman" w:hAnsi="Times New Roman"/>
                  <w:color w:val="0000FF"/>
                  <w:u w:val="single"/>
                  <w:lang w:val="ru-RU"/>
                </w:rPr>
                <w:t>3</w:t>
              </w:r>
              <w:r>
                <w:rPr>
                  <w:rFonts w:ascii="Times New Roman" w:hAnsi="Times New Roman"/>
                  <w:color w:val="0000FF"/>
                  <w:u w:val="single"/>
                </w:rPr>
                <w:t>b</w:t>
              </w:r>
              <w:r w:rsidRPr="00AE56FF">
                <w:rPr>
                  <w:rFonts w:ascii="Times New Roman" w:hAnsi="Times New Roman"/>
                  <w:color w:val="0000FF"/>
                  <w:u w:val="single"/>
                  <w:lang w:val="ru-RU"/>
                </w:rPr>
                <w:t>3966</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Основные этапы жизни и творчества И.С. Тургенева. Творческая история создания романа «Отцы и дети»</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9505</w:t>
              </w:r>
              <w:r>
                <w:rPr>
                  <w:rFonts w:ascii="Times New Roman" w:hAnsi="Times New Roman"/>
                  <w:color w:val="0000FF"/>
                  <w:u w:val="single"/>
                </w:rPr>
                <w:t>c</w:t>
              </w:r>
              <w:r w:rsidRPr="00AE56FF">
                <w:rPr>
                  <w:rFonts w:ascii="Times New Roman" w:hAnsi="Times New Roman"/>
                  <w:color w:val="0000FF"/>
                  <w:u w:val="single"/>
                  <w:lang w:val="ru-RU"/>
                </w:rPr>
                <w:t>01</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19</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Сюжет и проблематика романа «Отцы и дети»</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43</w:t>
              </w:r>
              <w:r>
                <w:rPr>
                  <w:rFonts w:ascii="Times New Roman" w:hAnsi="Times New Roman"/>
                  <w:color w:val="0000FF"/>
                  <w:u w:val="single"/>
                </w:rPr>
                <w:t>e</w:t>
              </w:r>
              <w:r w:rsidRPr="00AE56FF">
                <w:rPr>
                  <w:rFonts w:ascii="Times New Roman" w:hAnsi="Times New Roman"/>
                  <w:color w:val="0000FF"/>
                  <w:u w:val="single"/>
                  <w:lang w:val="ru-RU"/>
                </w:rPr>
                <w:t>1304</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20</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Образ нигилиста в романе «Отцы и дети», конфликт поколений</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8</w:t>
              </w:r>
              <w:r>
                <w:rPr>
                  <w:rFonts w:ascii="Times New Roman" w:hAnsi="Times New Roman"/>
                  <w:color w:val="0000FF"/>
                  <w:u w:val="single"/>
                </w:rPr>
                <w:t>f</w:t>
              </w:r>
              <w:r w:rsidRPr="00AE56FF">
                <w:rPr>
                  <w:rFonts w:ascii="Times New Roman" w:hAnsi="Times New Roman"/>
                  <w:color w:val="0000FF"/>
                  <w:u w:val="single"/>
                  <w:lang w:val="ru-RU"/>
                </w:rPr>
                <w:t>820</w:t>
              </w:r>
              <w:r>
                <w:rPr>
                  <w:rFonts w:ascii="Times New Roman" w:hAnsi="Times New Roman"/>
                  <w:color w:val="0000FF"/>
                  <w:u w:val="single"/>
                </w:rPr>
                <w:t>d</w:t>
              </w:r>
              <w:r w:rsidRPr="00AE56FF">
                <w:rPr>
                  <w:rFonts w:ascii="Times New Roman" w:hAnsi="Times New Roman"/>
                  <w:color w:val="0000FF"/>
                  <w:u w:val="single"/>
                  <w:lang w:val="ru-RU"/>
                </w:rPr>
                <w:t>8</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21</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Женские образы в романе «Отцы и дети»</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c</w:t>
              </w:r>
              <w:r w:rsidRPr="00AE56FF">
                <w:rPr>
                  <w:rFonts w:ascii="Times New Roman" w:hAnsi="Times New Roman"/>
                  <w:color w:val="0000FF"/>
                  <w:u w:val="single"/>
                  <w:lang w:val="ru-RU"/>
                </w:rPr>
                <w:t>753714</w:t>
              </w:r>
              <w:r>
                <w:rPr>
                  <w:rFonts w:ascii="Times New Roman" w:hAnsi="Times New Roman"/>
                  <w:color w:val="0000FF"/>
                  <w:u w:val="single"/>
                </w:rPr>
                <w:t>b</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22</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BD728B">
            <w:pPr>
              <w:spacing w:after="0"/>
              <w:ind w:left="135"/>
              <w:jc w:val="center"/>
              <w:rPr>
                <w:rFonts w:ascii="Times New Roman" w:hAnsi="Times New Roman" w:cs="Times New Roman"/>
                <w:sz w:val="24"/>
                <w:szCs w:val="24"/>
              </w:rPr>
            </w:pPr>
            <w:r w:rsidRPr="00C82EFD">
              <w:rPr>
                <w:rFonts w:ascii="Times New Roman" w:hAnsi="Times New Roman" w:cs="Times New Roman"/>
                <w:color w:val="000000"/>
                <w:sz w:val="24"/>
                <w:szCs w:val="24"/>
              </w:rPr>
              <w:t xml:space="preserve"> 1 </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04</w:t>
              </w:r>
              <w:r>
                <w:rPr>
                  <w:rFonts w:ascii="Times New Roman" w:hAnsi="Times New Roman"/>
                  <w:color w:val="0000FF"/>
                  <w:u w:val="single"/>
                </w:rPr>
                <w:t>ffea</w:t>
              </w:r>
              <w:r w:rsidRPr="00AE56FF">
                <w:rPr>
                  <w:rFonts w:ascii="Times New Roman" w:hAnsi="Times New Roman"/>
                  <w:color w:val="0000FF"/>
                  <w:u w:val="single"/>
                  <w:lang w:val="ru-RU"/>
                </w:rPr>
                <w:t>9</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23</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Полемика вокруг романа «Отцы и дети»: Д.И. Писарев и другие</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BD728B">
            <w:pPr>
              <w:spacing w:after="0"/>
              <w:ind w:left="135"/>
              <w:jc w:val="center"/>
              <w:rPr>
                <w:rFonts w:ascii="Times New Roman" w:hAnsi="Times New Roman" w:cs="Times New Roman"/>
                <w:sz w:val="24"/>
                <w:szCs w:val="24"/>
              </w:rPr>
            </w:pPr>
            <w:r w:rsidRPr="00C82EFD">
              <w:rPr>
                <w:rFonts w:ascii="Times New Roman" w:hAnsi="Times New Roman" w:cs="Times New Roman"/>
                <w:color w:val="000000"/>
                <w:sz w:val="24"/>
                <w:szCs w:val="24"/>
              </w:rPr>
              <w:t xml:space="preserve"> 0 </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b</w:t>
              </w:r>
              <w:r w:rsidRPr="00AE56FF">
                <w:rPr>
                  <w:rFonts w:ascii="Times New Roman" w:hAnsi="Times New Roman"/>
                  <w:color w:val="0000FF"/>
                  <w:u w:val="single"/>
                  <w:lang w:val="ru-RU"/>
                </w:rPr>
                <w:t>800</w:t>
              </w:r>
              <w:r>
                <w:rPr>
                  <w:rFonts w:ascii="Times New Roman" w:hAnsi="Times New Roman"/>
                  <w:color w:val="0000FF"/>
                  <w:u w:val="single"/>
                </w:rPr>
                <w:t>baca</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24</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Развитие речи. Подготовка к домашнему сочинению по роману И.С. Тургенева «Отцы и дети»</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cca</w:t>
              </w:r>
              <w:r w:rsidRPr="00AE56FF">
                <w:rPr>
                  <w:rFonts w:ascii="Times New Roman" w:hAnsi="Times New Roman"/>
                  <w:color w:val="0000FF"/>
                  <w:u w:val="single"/>
                  <w:lang w:val="ru-RU"/>
                </w:rPr>
                <w:t>723</w:t>
              </w:r>
              <w:r>
                <w:rPr>
                  <w:rFonts w:ascii="Times New Roman" w:hAnsi="Times New Roman"/>
                  <w:color w:val="0000FF"/>
                  <w:u w:val="single"/>
                </w:rPr>
                <w:t>e</w:t>
              </w:r>
              <w:r w:rsidRPr="00AE56FF">
                <w:rPr>
                  <w:rFonts w:ascii="Times New Roman" w:hAnsi="Times New Roman"/>
                  <w:color w:val="0000FF"/>
                  <w:u w:val="single"/>
                  <w:lang w:val="ru-RU"/>
                </w:rPr>
                <w:t>7</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25</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Основные этапы жизни и творчества Ф.И. Тютчева. Поэт-философ</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/77583</w:t>
              </w:r>
              <w:r>
                <w:rPr>
                  <w:rFonts w:ascii="Times New Roman" w:hAnsi="Times New Roman"/>
                  <w:color w:val="0000FF"/>
                  <w:u w:val="single"/>
                </w:rPr>
                <w:t>f</w:t>
              </w:r>
              <w:r w:rsidRPr="00AE56FF">
                <w:rPr>
                  <w:rFonts w:ascii="Times New Roman" w:hAnsi="Times New Roman"/>
                  <w:color w:val="0000FF"/>
                  <w:u w:val="single"/>
                  <w:lang w:val="ru-RU"/>
                </w:rPr>
                <w:t>5</w:t>
              </w:r>
              <w:r>
                <w:rPr>
                  <w:rFonts w:ascii="Times New Roman" w:hAnsi="Times New Roman"/>
                  <w:color w:val="0000FF"/>
                  <w:u w:val="single"/>
                </w:rPr>
                <w:t>e</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26</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Тема родной природы в лирике Ф.И. Тютчева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46</w:t>
              </w:r>
              <w:r>
                <w:rPr>
                  <w:rFonts w:ascii="Times New Roman" w:hAnsi="Times New Roman"/>
                  <w:color w:val="0000FF"/>
                  <w:u w:val="single"/>
                </w:rPr>
                <w:t>e</w:t>
              </w:r>
              <w:r w:rsidRPr="00AE56FF">
                <w:rPr>
                  <w:rFonts w:ascii="Times New Roman" w:hAnsi="Times New Roman"/>
                  <w:color w:val="0000FF"/>
                  <w:u w:val="single"/>
                  <w:lang w:val="ru-RU"/>
                </w:rPr>
                <w:t>3</w:t>
              </w:r>
              <w:r>
                <w:rPr>
                  <w:rFonts w:ascii="Times New Roman" w:hAnsi="Times New Roman"/>
                  <w:color w:val="0000FF"/>
                  <w:u w:val="single"/>
                </w:rPr>
                <w:t>aff</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27</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Любовная лирика Ф.И. Тютчева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6</w:t>
              </w:r>
              <w:r>
                <w:rPr>
                  <w:rFonts w:ascii="Times New Roman" w:hAnsi="Times New Roman"/>
                  <w:color w:val="0000FF"/>
                  <w:u w:val="single"/>
                </w:rPr>
                <w:t>e</w:t>
              </w:r>
              <w:r w:rsidRPr="00AE56FF">
                <w:rPr>
                  <w:rFonts w:ascii="Times New Roman" w:hAnsi="Times New Roman"/>
                  <w:color w:val="0000FF"/>
                  <w:u w:val="single"/>
                  <w:lang w:val="ru-RU"/>
                </w:rPr>
                <w:t>2637</w:t>
              </w:r>
              <w:r>
                <w:rPr>
                  <w:rFonts w:ascii="Times New Roman" w:hAnsi="Times New Roman"/>
                  <w:color w:val="0000FF"/>
                  <w:u w:val="single"/>
                </w:rPr>
                <w:t>d</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28</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Развитие речи. Анализ лирического произведения Ф.И. Тютчева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/9</w:t>
              </w:r>
              <w:r>
                <w:rPr>
                  <w:rFonts w:ascii="Times New Roman" w:hAnsi="Times New Roman"/>
                  <w:color w:val="0000FF"/>
                  <w:u w:val="single"/>
                </w:rPr>
                <w:t>f</w:t>
              </w:r>
              <w:r w:rsidRPr="00AE56FF">
                <w:rPr>
                  <w:rFonts w:ascii="Times New Roman" w:hAnsi="Times New Roman"/>
                  <w:color w:val="0000FF"/>
                  <w:u w:val="single"/>
                  <w:lang w:val="ru-RU"/>
                </w:rPr>
                <w:t>46</w:t>
              </w:r>
              <w:r>
                <w:rPr>
                  <w:rFonts w:ascii="Times New Roman" w:hAnsi="Times New Roman"/>
                  <w:color w:val="0000FF"/>
                  <w:u w:val="single"/>
                </w:rPr>
                <w:t>e</w:t>
              </w:r>
              <w:r w:rsidRPr="00AE56FF">
                <w:rPr>
                  <w:rFonts w:ascii="Times New Roman" w:hAnsi="Times New Roman"/>
                  <w:color w:val="0000FF"/>
                  <w:u w:val="single"/>
                  <w:lang w:val="ru-RU"/>
                </w:rPr>
                <w:t>13</w:t>
              </w:r>
              <w:r>
                <w:rPr>
                  <w:rFonts w:ascii="Times New Roman" w:hAnsi="Times New Roman"/>
                  <w:color w:val="0000FF"/>
                  <w:u w:val="single"/>
                </w:rPr>
                <w:t>e</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29</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Основные этапы жизни и творчества </w:t>
            </w:r>
            <w:r w:rsidRPr="00AE56FF">
              <w:rPr>
                <w:rFonts w:ascii="Times New Roman" w:hAnsi="Times New Roman"/>
                <w:color w:val="000000"/>
                <w:sz w:val="24"/>
                <w:lang w:val="ru-RU"/>
              </w:rPr>
              <w:lastRenderedPageBreak/>
              <w:t>Н.А. Некрасова. О народных истоках мироощущения поэта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d</w:t>
              </w:r>
              <w:r w:rsidRPr="00AE56FF">
                <w:rPr>
                  <w:rFonts w:ascii="Times New Roman" w:hAnsi="Times New Roman"/>
                  <w:color w:val="0000FF"/>
                  <w:u w:val="single"/>
                  <w:lang w:val="ru-RU"/>
                </w:rPr>
                <w:t>94</w:t>
              </w:r>
              <w:r>
                <w:rPr>
                  <w:rFonts w:ascii="Times New Roman" w:hAnsi="Times New Roman"/>
                  <w:color w:val="0000FF"/>
                  <w:u w:val="single"/>
                </w:rPr>
                <w:t>a</w:t>
              </w:r>
              <w:r w:rsidRPr="00AE56FF">
                <w:rPr>
                  <w:rFonts w:ascii="Times New Roman" w:hAnsi="Times New Roman"/>
                  <w:color w:val="0000FF"/>
                  <w:u w:val="single"/>
                  <w:lang w:val="ru-RU"/>
                </w:rPr>
                <w:t>8</w:t>
              </w:r>
              <w:r>
                <w:rPr>
                  <w:rFonts w:ascii="Times New Roman" w:hAnsi="Times New Roman"/>
                  <w:color w:val="0000FF"/>
                  <w:u w:val="single"/>
                </w:rPr>
                <w:t>edc</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lastRenderedPageBreak/>
              <w:t>30</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Гражданская поэзия и лирика чувств Н.А. Некрасова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/4</w:t>
              </w:r>
              <w:r>
                <w:rPr>
                  <w:rFonts w:ascii="Times New Roman" w:hAnsi="Times New Roman"/>
                  <w:color w:val="0000FF"/>
                  <w:u w:val="single"/>
                </w:rPr>
                <w:t>d</w:t>
              </w:r>
              <w:r w:rsidRPr="00AE56FF">
                <w:rPr>
                  <w:rFonts w:ascii="Times New Roman" w:hAnsi="Times New Roman"/>
                  <w:color w:val="0000FF"/>
                  <w:u w:val="single"/>
                  <w:lang w:val="ru-RU"/>
                </w:rPr>
                <w:t>9</w:t>
              </w:r>
              <w:r>
                <w:rPr>
                  <w:rFonts w:ascii="Times New Roman" w:hAnsi="Times New Roman"/>
                  <w:color w:val="0000FF"/>
                  <w:u w:val="single"/>
                </w:rPr>
                <w:t>c</w:t>
              </w:r>
              <w:r w:rsidRPr="00AE56FF">
                <w:rPr>
                  <w:rFonts w:ascii="Times New Roman" w:hAnsi="Times New Roman"/>
                  <w:color w:val="0000FF"/>
                  <w:u w:val="single"/>
                  <w:lang w:val="ru-RU"/>
                </w:rPr>
                <w:t>87</w:t>
              </w:r>
              <w:r>
                <w:rPr>
                  <w:rFonts w:ascii="Times New Roman" w:hAnsi="Times New Roman"/>
                  <w:color w:val="0000FF"/>
                  <w:u w:val="single"/>
                </w:rPr>
                <w:t>fd</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31</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Развитие речи. Анализ лирического произведения Н.А. Некрасова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ab</w:t>
              </w:r>
              <w:r w:rsidRPr="00AE56FF">
                <w:rPr>
                  <w:rFonts w:ascii="Times New Roman" w:hAnsi="Times New Roman"/>
                  <w:color w:val="0000FF"/>
                  <w:u w:val="single"/>
                  <w:lang w:val="ru-RU"/>
                </w:rPr>
                <w:t>0</w:t>
              </w:r>
              <w:r>
                <w:rPr>
                  <w:rFonts w:ascii="Times New Roman" w:hAnsi="Times New Roman"/>
                  <w:color w:val="0000FF"/>
                  <w:u w:val="single"/>
                </w:rPr>
                <w:t>ee</w:t>
              </w:r>
              <w:r w:rsidRPr="00AE56FF">
                <w:rPr>
                  <w:rFonts w:ascii="Times New Roman" w:hAnsi="Times New Roman"/>
                  <w:color w:val="0000FF"/>
                  <w:u w:val="single"/>
                  <w:lang w:val="ru-RU"/>
                </w:rPr>
                <w:t>46</w:t>
              </w:r>
              <w:r>
                <w:rPr>
                  <w:rFonts w:ascii="Times New Roman" w:hAnsi="Times New Roman"/>
                  <w:color w:val="0000FF"/>
                  <w:u w:val="single"/>
                </w:rPr>
                <w:t>b</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32</w:t>
            </w:r>
          </w:p>
        </w:tc>
        <w:tc>
          <w:tcPr>
            <w:tcW w:w="32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История создания поэмы Н.А. 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1512"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fc</w:t>
              </w:r>
              <w:r w:rsidRPr="00AE56FF">
                <w:rPr>
                  <w:rFonts w:ascii="Times New Roman" w:hAnsi="Times New Roman"/>
                  <w:color w:val="0000FF"/>
                  <w:u w:val="single"/>
                  <w:lang w:val="ru-RU"/>
                </w:rPr>
                <w:t>94</w:t>
              </w:r>
              <w:r>
                <w:rPr>
                  <w:rFonts w:ascii="Times New Roman" w:hAnsi="Times New Roman"/>
                  <w:color w:val="0000FF"/>
                  <w:u w:val="single"/>
                </w:rPr>
                <w:t>db</w:t>
              </w:r>
              <w:r w:rsidRPr="00AE56FF">
                <w:rPr>
                  <w:rFonts w:ascii="Times New Roman" w:hAnsi="Times New Roman"/>
                  <w:color w:val="0000FF"/>
                  <w:u w:val="single"/>
                  <w:lang w:val="ru-RU"/>
                </w:rPr>
                <w:t>83</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33</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Многообразие народных типов в галерее персонажей «Кому на Руси жить хорошо»</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/38</w:t>
              </w:r>
              <w:r>
                <w:rPr>
                  <w:rFonts w:ascii="Times New Roman" w:hAnsi="Times New Roman"/>
                  <w:color w:val="0000FF"/>
                  <w:u w:val="single"/>
                </w:rPr>
                <w:t>fb</w:t>
              </w:r>
              <w:r w:rsidRPr="00AE56FF">
                <w:rPr>
                  <w:rFonts w:ascii="Times New Roman" w:hAnsi="Times New Roman"/>
                  <w:color w:val="0000FF"/>
                  <w:u w:val="single"/>
                  <w:lang w:val="ru-RU"/>
                </w:rPr>
                <w:t>8</w:t>
              </w:r>
              <w:r>
                <w:rPr>
                  <w:rFonts w:ascii="Times New Roman" w:hAnsi="Times New Roman"/>
                  <w:color w:val="0000FF"/>
                  <w:u w:val="single"/>
                </w:rPr>
                <w:t>ca</w:t>
              </w:r>
              <w:r w:rsidRPr="00AE56FF">
                <w:rPr>
                  <w:rFonts w:ascii="Times New Roman" w:hAnsi="Times New Roman"/>
                  <w:color w:val="0000FF"/>
                  <w:u w:val="single"/>
                  <w:lang w:val="ru-RU"/>
                </w:rPr>
                <w:t>5</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34</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Проблемы счастья и смысла жизни в поэме «Кому на Руси жить хорошо»</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/6409</w:t>
              </w:r>
              <w:r>
                <w:rPr>
                  <w:rFonts w:ascii="Times New Roman" w:hAnsi="Times New Roman"/>
                  <w:color w:val="0000FF"/>
                  <w:u w:val="single"/>
                </w:rPr>
                <w:t>d</w:t>
              </w:r>
              <w:r w:rsidRPr="00AE56FF">
                <w:rPr>
                  <w:rFonts w:ascii="Times New Roman" w:hAnsi="Times New Roman"/>
                  <w:color w:val="0000FF"/>
                  <w:u w:val="single"/>
                  <w:lang w:val="ru-RU"/>
                </w:rPr>
                <w:t>788</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35</w:t>
            </w:r>
          </w:p>
        </w:tc>
        <w:tc>
          <w:tcPr>
            <w:tcW w:w="32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Основные этапы жизни и творчества А.А. Фета. </w:t>
            </w:r>
            <w:r>
              <w:rPr>
                <w:rFonts w:ascii="Times New Roman" w:hAnsi="Times New Roman"/>
                <w:color w:val="000000"/>
                <w:sz w:val="24"/>
              </w:rPr>
              <w:t>Теория «чистого искусства»</w:t>
            </w:r>
          </w:p>
        </w:tc>
        <w:tc>
          <w:tcPr>
            <w:tcW w:w="1512"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/0</w:t>
              </w:r>
              <w:r>
                <w:rPr>
                  <w:rFonts w:ascii="Times New Roman" w:hAnsi="Times New Roman"/>
                  <w:color w:val="0000FF"/>
                  <w:u w:val="single"/>
                </w:rPr>
                <w:t>fdcc</w:t>
              </w:r>
              <w:r w:rsidRPr="00AE56FF">
                <w:rPr>
                  <w:rFonts w:ascii="Times New Roman" w:hAnsi="Times New Roman"/>
                  <w:color w:val="0000FF"/>
                  <w:u w:val="single"/>
                  <w:lang w:val="ru-RU"/>
                </w:rPr>
                <w:t>372</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36</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Человек и природа в лирике А.А. Фета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/2</w:t>
              </w:r>
              <w:r>
                <w:rPr>
                  <w:rFonts w:ascii="Times New Roman" w:hAnsi="Times New Roman"/>
                  <w:color w:val="0000FF"/>
                  <w:u w:val="single"/>
                </w:rPr>
                <w:t>e</w:t>
              </w:r>
              <w:r w:rsidRPr="00AE56FF">
                <w:rPr>
                  <w:rFonts w:ascii="Times New Roman" w:hAnsi="Times New Roman"/>
                  <w:color w:val="0000FF"/>
                  <w:u w:val="single"/>
                  <w:lang w:val="ru-RU"/>
                </w:rPr>
                <w:t>017055</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37</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Художественное мастерство А.А. Фета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/278</w:t>
              </w:r>
              <w:r>
                <w:rPr>
                  <w:rFonts w:ascii="Times New Roman" w:hAnsi="Times New Roman"/>
                  <w:color w:val="0000FF"/>
                  <w:u w:val="single"/>
                </w:rPr>
                <w:t>e</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2</w:t>
              </w:r>
              <w:r>
                <w:rPr>
                  <w:rFonts w:ascii="Times New Roman" w:hAnsi="Times New Roman"/>
                  <w:color w:val="0000FF"/>
                  <w:u w:val="single"/>
                </w:rPr>
                <w:t>c</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38</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Развитие речи. Анализ лирического произведения А.А. Фета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/396</w:t>
              </w:r>
              <w:r>
                <w:rPr>
                  <w:rFonts w:ascii="Times New Roman" w:hAnsi="Times New Roman"/>
                  <w:color w:val="0000FF"/>
                  <w:u w:val="single"/>
                </w:rPr>
                <w:t>f</w:t>
              </w:r>
              <w:r w:rsidRPr="00AE56FF">
                <w:rPr>
                  <w:rFonts w:ascii="Times New Roman" w:hAnsi="Times New Roman"/>
                  <w:color w:val="0000FF"/>
                  <w:u w:val="single"/>
                  <w:lang w:val="ru-RU"/>
                </w:rPr>
                <w:t>644</w:t>
              </w:r>
              <w:r>
                <w:rPr>
                  <w:rFonts w:ascii="Times New Roman" w:hAnsi="Times New Roman"/>
                  <w:color w:val="0000FF"/>
                  <w:u w:val="single"/>
                </w:rPr>
                <w:t>b</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39</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века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/8</w:t>
              </w:r>
              <w:r>
                <w:rPr>
                  <w:rFonts w:ascii="Times New Roman" w:hAnsi="Times New Roman"/>
                  <w:color w:val="0000FF"/>
                  <w:u w:val="single"/>
                </w:rPr>
                <w:t>f</w:t>
              </w:r>
              <w:r w:rsidRPr="00AE56FF">
                <w:rPr>
                  <w:rFonts w:ascii="Times New Roman" w:hAnsi="Times New Roman"/>
                  <w:color w:val="0000FF"/>
                  <w:u w:val="single"/>
                  <w:lang w:val="ru-RU"/>
                </w:rPr>
                <w:t>005</w:t>
              </w:r>
              <w:r>
                <w:rPr>
                  <w:rFonts w:ascii="Times New Roman" w:hAnsi="Times New Roman"/>
                  <w:color w:val="0000FF"/>
                  <w:u w:val="single"/>
                </w:rPr>
                <w:t>a</w:t>
              </w:r>
              <w:r w:rsidRPr="00AE56FF">
                <w:rPr>
                  <w:rFonts w:ascii="Times New Roman" w:hAnsi="Times New Roman"/>
                  <w:color w:val="0000FF"/>
                  <w:u w:val="single"/>
                  <w:lang w:val="ru-RU"/>
                </w:rPr>
                <w:t>51</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lastRenderedPageBreak/>
              <w:t>40</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Контрольная работа: письменные ответы на проблемный вопрос, сочинение, тесты по поэзии второй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века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BD728B">
            <w:pPr>
              <w:spacing w:after="0"/>
              <w:ind w:left="135"/>
              <w:jc w:val="center"/>
              <w:rPr>
                <w:rFonts w:ascii="Times New Roman" w:hAnsi="Times New Roman" w:cs="Times New Roman"/>
                <w:sz w:val="24"/>
                <w:szCs w:val="24"/>
              </w:rPr>
            </w:pPr>
            <w:r w:rsidRPr="00C82EFD">
              <w:rPr>
                <w:rFonts w:ascii="Times New Roman" w:hAnsi="Times New Roman" w:cs="Times New Roman"/>
                <w:color w:val="000000"/>
                <w:sz w:val="24"/>
                <w:szCs w:val="24"/>
              </w:rPr>
              <w:t xml:space="preserve"> 1 </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db</w:t>
              </w:r>
              <w:r w:rsidRPr="00AE56FF">
                <w:rPr>
                  <w:rFonts w:ascii="Times New Roman" w:hAnsi="Times New Roman"/>
                  <w:color w:val="0000FF"/>
                  <w:u w:val="single"/>
                  <w:lang w:val="ru-RU"/>
                </w:rPr>
                <w:t>211621</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41</w:t>
            </w:r>
          </w:p>
        </w:tc>
        <w:tc>
          <w:tcPr>
            <w:tcW w:w="32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Основные этапы жизни и творчества М.Е. Салтыкова-Щедрина. </w:t>
            </w:r>
            <w:r>
              <w:rPr>
                <w:rFonts w:ascii="Times New Roman" w:hAnsi="Times New Roman"/>
                <w:color w:val="000000"/>
                <w:sz w:val="24"/>
              </w:rPr>
              <w:t>Мастер сатиры</w:t>
            </w:r>
          </w:p>
        </w:tc>
        <w:tc>
          <w:tcPr>
            <w:tcW w:w="1512"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/3</w:t>
              </w:r>
              <w:r>
                <w:rPr>
                  <w:rFonts w:ascii="Times New Roman" w:hAnsi="Times New Roman"/>
                  <w:color w:val="0000FF"/>
                  <w:u w:val="single"/>
                </w:rPr>
                <w:t>d</w:t>
              </w:r>
              <w:r w:rsidRPr="00AE56FF">
                <w:rPr>
                  <w:rFonts w:ascii="Times New Roman" w:hAnsi="Times New Roman"/>
                  <w:color w:val="0000FF"/>
                  <w:u w:val="single"/>
                  <w:lang w:val="ru-RU"/>
                </w:rPr>
                <w:t>6</w:t>
              </w:r>
              <w:r>
                <w:rPr>
                  <w:rFonts w:ascii="Times New Roman" w:hAnsi="Times New Roman"/>
                  <w:color w:val="0000FF"/>
                  <w:u w:val="single"/>
                </w:rPr>
                <w:t>eed</w:t>
              </w:r>
              <w:r w:rsidRPr="00AE56FF">
                <w:rPr>
                  <w:rFonts w:ascii="Times New Roman" w:hAnsi="Times New Roman"/>
                  <w:color w:val="0000FF"/>
                  <w:u w:val="single"/>
                  <w:lang w:val="ru-RU"/>
                </w:rPr>
                <w:t>61</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42</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/8</w:t>
              </w:r>
              <w:r>
                <w:rPr>
                  <w:rFonts w:ascii="Times New Roman" w:hAnsi="Times New Roman"/>
                  <w:color w:val="0000FF"/>
                  <w:u w:val="single"/>
                </w:rPr>
                <w:t>b</w:t>
              </w:r>
              <w:r w:rsidRPr="00AE56FF">
                <w:rPr>
                  <w:rFonts w:ascii="Times New Roman" w:hAnsi="Times New Roman"/>
                  <w:color w:val="0000FF"/>
                  <w:u w:val="single"/>
                  <w:lang w:val="ru-RU"/>
                </w:rPr>
                <w:t>277</w:t>
              </w:r>
              <w:r>
                <w:rPr>
                  <w:rFonts w:ascii="Times New Roman" w:hAnsi="Times New Roman"/>
                  <w:color w:val="0000FF"/>
                  <w:u w:val="single"/>
                </w:rPr>
                <w:t>b</w:t>
              </w:r>
              <w:r w:rsidRPr="00AE56FF">
                <w:rPr>
                  <w:rFonts w:ascii="Times New Roman" w:hAnsi="Times New Roman"/>
                  <w:color w:val="0000FF"/>
                  <w:u w:val="single"/>
                  <w:lang w:val="ru-RU"/>
                </w:rPr>
                <w:t>94</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43</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Собирательные образы градоначальников и «глуповцев». Главы «Опись градоначальникам», «Органчик», «Подтверждение покаяния» и другие</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/62</w:t>
              </w:r>
              <w:r>
                <w:rPr>
                  <w:rFonts w:ascii="Times New Roman" w:hAnsi="Times New Roman"/>
                  <w:color w:val="0000FF"/>
                  <w:u w:val="single"/>
                </w:rPr>
                <w:t>b</w:t>
              </w:r>
              <w:r w:rsidRPr="00AE56FF">
                <w:rPr>
                  <w:rFonts w:ascii="Times New Roman" w:hAnsi="Times New Roman"/>
                  <w:color w:val="0000FF"/>
                  <w:u w:val="single"/>
                  <w:lang w:val="ru-RU"/>
                </w:rPr>
                <w:t>032</w:t>
              </w:r>
              <w:r>
                <w:rPr>
                  <w:rFonts w:ascii="Times New Roman" w:hAnsi="Times New Roman"/>
                  <w:color w:val="0000FF"/>
                  <w:u w:val="single"/>
                </w:rPr>
                <w:t>c</w:t>
              </w:r>
              <w:r w:rsidRPr="00AE56FF">
                <w:rPr>
                  <w:rFonts w:ascii="Times New Roman" w:hAnsi="Times New Roman"/>
                  <w:color w:val="0000FF"/>
                  <w:u w:val="single"/>
                  <w:lang w:val="ru-RU"/>
                </w:rPr>
                <w:t>0</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44</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века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/90</w:t>
              </w:r>
              <w:r>
                <w:rPr>
                  <w:rFonts w:ascii="Times New Roman" w:hAnsi="Times New Roman"/>
                  <w:color w:val="0000FF"/>
                  <w:u w:val="single"/>
                </w:rPr>
                <w:t>dd</w:t>
              </w:r>
              <w:r w:rsidRPr="00AE56FF">
                <w:rPr>
                  <w:rFonts w:ascii="Times New Roman" w:hAnsi="Times New Roman"/>
                  <w:color w:val="0000FF"/>
                  <w:u w:val="single"/>
                  <w:lang w:val="ru-RU"/>
                </w:rPr>
                <w:t>4547</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45</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века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/48</w:t>
              </w:r>
              <w:r>
                <w:rPr>
                  <w:rFonts w:ascii="Times New Roman" w:hAnsi="Times New Roman"/>
                  <w:color w:val="0000FF"/>
                  <w:u w:val="single"/>
                </w:rPr>
                <w:t>dc</w:t>
              </w:r>
              <w:r w:rsidRPr="00AE56FF">
                <w:rPr>
                  <w:rFonts w:ascii="Times New Roman" w:hAnsi="Times New Roman"/>
                  <w:color w:val="0000FF"/>
                  <w:u w:val="single"/>
                  <w:lang w:val="ru-RU"/>
                </w:rPr>
                <w:t>8</w:t>
              </w:r>
              <w:r>
                <w:rPr>
                  <w:rFonts w:ascii="Times New Roman" w:hAnsi="Times New Roman"/>
                  <w:color w:val="0000FF"/>
                  <w:u w:val="single"/>
                </w:rPr>
                <w:t>cdd</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46</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Основные этапы жизни и творчества Ф.М. Достоевского</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b</w:t>
              </w:r>
              <w:r w:rsidRPr="00AE56FF">
                <w:rPr>
                  <w:rFonts w:ascii="Times New Roman" w:hAnsi="Times New Roman"/>
                  <w:color w:val="0000FF"/>
                  <w:u w:val="single"/>
                  <w:lang w:val="ru-RU"/>
                </w:rPr>
                <w:t>6</w:t>
              </w:r>
              <w:r>
                <w:rPr>
                  <w:rFonts w:ascii="Times New Roman" w:hAnsi="Times New Roman"/>
                  <w:color w:val="0000FF"/>
                  <w:u w:val="single"/>
                </w:rPr>
                <w:t>b</w:t>
              </w:r>
              <w:r w:rsidRPr="00AE56FF">
                <w:rPr>
                  <w:rFonts w:ascii="Times New Roman" w:hAnsi="Times New Roman"/>
                  <w:color w:val="0000FF"/>
                  <w:u w:val="single"/>
                  <w:lang w:val="ru-RU"/>
                </w:rPr>
                <w:t>59225</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47</w:t>
            </w:r>
          </w:p>
        </w:tc>
        <w:tc>
          <w:tcPr>
            <w:tcW w:w="32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1512"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/32909836</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48</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b</w:t>
              </w:r>
              <w:r w:rsidRPr="00AE56FF">
                <w:rPr>
                  <w:rFonts w:ascii="Times New Roman" w:hAnsi="Times New Roman"/>
                  <w:color w:val="0000FF"/>
                  <w:u w:val="single"/>
                  <w:lang w:val="ru-RU"/>
                </w:rPr>
                <w:t>1</w:t>
              </w:r>
              <w:r>
                <w:rPr>
                  <w:rFonts w:ascii="Times New Roman" w:hAnsi="Times New Roman"/>
                  <w:color w:val="0000FF"/>
                  <w:u w:val="single"/>
                </w:rPr>
                <w:t>d</w:t>
              </w:r>
              <w:r w:rsidRPr="00AE56FF">
                <w:rPr>
                  <w:rFonts w:ascii="Times New Roman" w:hAnsi="Times New Roman"/>
                  <w:color w:val="0000FF"/>
                  <w:u w:val="single"/>
                  <w:lang w:val="ru-RU"/>
                </w:rPr>
                <w:t>66</w:t>
              </w:r>
              <w:r>
                <w:rPr>
                  <w:rFonts w:ascii="Times New Roman" w:hAnsi="Times New Roman"/>
                  <w:color w:val="0000FF"/>
                  <w:u w:val="single"/>
                </w:rPr>
                <w:t>b</w:t>
              </w:r>
              <w:r w:rsidRPr="00AE56FF">
                <w:rPr>
                  <w:rFonts w:ascii="Times New Roman" w:hAnsi="Times New Roman"/>
                  <w:color w:val="0000FF"/>
                  <w:u w:val="single"/>
                  <w:lang w:val="ru-RU"/>
                </w:rPr>
                <w:t>91</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lastRenderedPageBreak/>
              <w:t>49</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Раскольников в системе образов. Раскольников и его «двойники»</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31</w:t>
              </w:r>
              <w:r>
                <w:rPr>
                  <w:rFonts w:ascii="Times New Roman" w:hAnsi="Times New Roman"/>
                  <w:color w:val="0000FF"/>
                  <w:u w:val="single"/>
                </w:rPr>
                <w:t>eadf</w:t>
              </w:r>
              <w:r w:rsidRPr="00AE56FF">
                <w:rPr>
                  <w:rFonts w:ascii="Times New Roman" w:hAnsi="Times New Roman"/>
                  <w:color w:val="0000FF"/>
                  <w:u w:val="single"/>
                  <w:lang w:val="ru-RU"/>
                </w:rPr>
                <w:t>2</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50</w:t>
            </w:r>
          </w:p>
        </w:tc>
        <w:tc>
          <w:tcPr>
            <w:tcW w:w="3256" w:type="dxa"/>
            <w:tcMar>
              <w:top w:w="50" w:type="dxa"/>
              <w:left w:w="100" w:type="dxa"/>
            </w:tcMar>
            <w:vAlign w:val="center"/>
          </w:tcPr>
          <w:p w:rsidR="006A7333" w:rsidRDefault="00BD728B">
            <w:pPr>
              <w:spacing w:after="0"/>
              <w:ind w:left="135"/>
            </w:pPr>
            <w:proofErr w:type="gramStart"/>
            <w:r w:rsidRPr="00AE56FF">
              <w:rPr>
                <w:rFonts w:ascii="Times New Roman" w:hAnsi="Times New Roman"/>
                <w:color w:val="000000"/>
                <w:sz w:val="24"/>
                <w:lang w:val="ru-RU"/>
              </w:rPr>
              <w:t>Униженные</w:t>
            </w:r>
            <w:proofErr w:type="gramEnd"/>
            <w:r w:rsidRPr="00AE56FF">
              <w:rPr>
                <w:rFonts w:ascii="Times New Roman" w:hAnsi="Times New Roman"/>
                <w:color w:val="000000"/>
                <w:sz w:val="24"/>
                <w:lang w:val="ru-RU"/>
              </w:rPr>
              <w:t xml:space="preserve"> и оскорбленные в романе «Преступление и наказание». </w:t>
            </w:r>
            <w:r>
              <w:rPr>
                <w:rFonts w:ascii="Times New Roman" w:hAnsi="Times New Roman"/>
                <w:color w:val="000000"/>
                <w:sz w:val="24"/>
              </w:rPr>
              <w:t>Образ Петербурга</w:t>
            </w:r>
          </w:p>
        </w:tc>
        <w:tc>
          <w:tcPr>
            <w:tcW w:w="1512"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/14396328</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51</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eb</w:t>
              </w:r>
              <w:r w:rsidRPr="00AE56FF">
                <w:rPr>
                  <w:rFonts w:ascii="Times New Roman" w:hAnsi="Times New Roman"/>
                  <w:color w:val="0000FF"/>
                  <w:u w:val="single"/>
                  <w:lang w:val="ru-RU"/>
                </w:rPr>
                <w:t>282</w:t>
              </w:r>
              <w:r>
                <w:rPr>
                  <w:rFonts w:ascii="Times New Roman" w:hAnsi="Times New Roman"/>
                  <w:color w:val="0000FF"/>
                  <w:u w:val="single"/>
                </w:rPr>
                <w:t>fbc</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52</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Библейские мотивы и образы в романе «Преступление и наказание»</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8</w:t>
              </w:r>
              <w:r>
                <w:rPr>
                  <w:rFonts w:ascii="Times New Roman" w:hAnsi="Times New Roman"/>
                  <w:color w:val="0000FF"/>
                  <w:u w:val="single"/>
                </w:rPr>
                <w:t>f</w:t>
              </w:r>
              <w:r w:rsidRPr="00AE56FF">
                <w:rPr>
                  <w:rFonts w:ascii="Times New Roman" w:hAnsi="Times New Roman"/>
                  <w:color w:val="0000FF"/>
                  <w:u w:val="single"/>
                  <w:lang w:val="ru-RU"/>
                </w:rPr>
                <w:t>251</w:t>
              </w:r>
              <w:r>
                <w:rPr>
                  <w:rFonts w:ascii="Times New Roman" w:hAnsi="Times New Roman"/>
                  <w:color w:val="0000FF"/>
                  <w:u w:val="single"/>
                </w:rPr>
                <w:t>b</w:t>
              </w:r>
              <w:r w:rsidRPr="00AE56FF">
                <w:rPr>
                  <w:rFonts w:ascii="Times New Roman" w:hAnsi="Times New Roman"/>
                  <w:color w:val="0000FF"/>
                  <w:u w:val="single"/>
                  <w:lang w:val="ru-RU"/>
                </w:rPr>
                <w:t>2</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53</w:t>
            </w:r>
          </w:p>
        </w:tc>
        <w:tc>
          <w:tcPr>
            <w:tcW w:w="32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1512"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A7333" w:rsidRPr="00C82EFD" w:rsidRDefault="00BD728B">
            <w:pPr>
              <w:spacing w:after="0"/>
              <w:ind w:left="135"/>
              <w:jc w:val="center"/>
              <w:rPr>
                <w:rFonts w:ascii="Times New Roman" w:hAnsi="Times New Roman" w:cs="Times New Roman"/>
                <w:sz w:val="24"/>
                <w:szCs w:val="24"/>
              </w:rPr>
            </w:pPr>
            <w:r w:rsidRPr="00C82EFD">
              <w:rPr>
                <w:rFonts w:ascii="Times New Roman" w:hAnsi="Times New Roman" w:cs="Times New Roman"/>
                <w:color w:val="000000"/>
                <w:sz w:val="24"/>
                <w:szCs w:val="24"/>
              </w:rPr>
              <w:t xml:space="preserve"> 1 </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/6355</w:t>
              </w:r>
              <w:r>
                <w:rPr>
                  <w:rFonts w:ascii="Times New Roman" w:hAnsi="Times New Roman"/>
                  <w:color w:val="0000FF"/>
                  <w:u w:val="single"/>
                </w:rPr>
                <w:t>e</w:t>
              </w:r>
              <w:r w:rsidRPr="00AE56FF">
                <w:rPr>
                  <w:rFonts w:ascii="Times New Roman" w:hAnsi="Times New Roman"/>
                  <w:color w:val="0000FF"/>
                  <w:u w:val="single"/>
                  <w:lang w:val="ru-RU"/>
                </w:rPr>
                <w:t>71</w:t>
              </w:r>
              <w:r>
                <w:rPr>
                  <w:rFonts w:ascii="Times New Roman" w:hAnsi="Times New Roman"/>
                  <w:color w:val="0000FF"/>
                  <w:u w:val="single"/>
                </w:rPr>
                <w:t>c</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54</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/55</w:t>
              </w:r>
              <w:r>
                <w:rPr>
                  <w:rFonts w:ascii="Times New Roman" w:hAnsi="Times New Roman"/>
                  <w:color w:val="0000FF"/>
                  <w:u w:val="single"/>
                </w:rPr>
                <w:t>f</w:t>
              </w:r>
              <w:r w:rsidRPr="00AE56FF">
                <w:rPr>
                  <w:rFonts w:ascii="Times New Roman" w:hAnsi="Times New Roman"/>
                  <w:color w:val="0000FF"/>
                  <w:u w:val="single"/>
                  <w:lang w:val="ru-RU"/>
                </w:rPr>
                <w:t>0</w:t>
              </w:r>
              <w:r>
                <w:rPr>
                  <w:rFonts w:ascii="Times New Roman" w:hAnsi="Times New Roman"/>
                  <w:color w:val="0000FF"/>
                  <w:u w:val="single"/>
                </w:rPr>
                <w:t>d</w:t>
              </w:r>
              <w:r w:rsidRPr="00AE56FF">
                <w:rPr>
                  <w:rFonts w:ascii="Times New Roman" w:hAnsi="Times New Roman"/>
                  <w:color w:val="0000FF"/>
                  <w:u w:val="single"/>
                  <w:lang w:val="ru-RU"/>
                </w:rPr>
                <w:t>8</w:t>
              </w:r>
              <w:r>
                <w:rPr>
                  <w:rFonts w:ascii="Times New Roman" w:hAnsi="Times New Roman"/>
                  <w:color w:val="0000FF"/>
                  <w:u w:val="single"/>
                </w:rPr>
                <w:t>d</w:t>
              </w:r>
              <w:r w:rsidRPr="00AE56FF">
                <w:rPr>
                  <w:rFonts w:ascii="Times New Roman" w:hAnsi="Times New Roman"/>
                  <w:color w:val="0000FF"/>
                  <w:u w:val="single"/>
                  <w:lang w:val="ru-RU"/>
                </w:rPr>
                <w:t>3</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55</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Историко-культурное значение романа Ф.М. Достоевского «Преступление и наказание»</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/4</w:t>
              </w:r>
              <w:r>
                <w:rPr>
                  <w:rFonts w:ascii="Times New Roman" w:hAnsi="Times New Roman"/>
                  <w:color w:val="0000FF"/>
                  <w:u w:val="single"/>
                </w:rPr>
                <w:t>ff</w:t>
              </w:r>
              <w:r w:rsidRPr="00AE56FF">
                <w:rPr>
                  <w:rFonts w:ascii="Times New Roman" w:hAnsi="Times New Roman"/>
                  <w:color w:val="0000FF"/>
                  <w:u w:val="single"/>
                  <w:lang w:val="ru-RU"/>
                </w:rPr>
                <w:t>59256</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56</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fd</w:t>
              </w:r>
              <w:r w:rsidRPr="00AE56FF">
                <w:rPr>
                  <w:rFonts w:ascii="Times New Roman" w:hAnsi="Times New Roman"/>
                  <w:color w:val="0000FF"/>
                  <w:u w:val="single"/>
                  <w:lang w:val="ru-RU"/>
                </w:rPr>
                <w:t>0</w:t>
              </w:r>
              <w:r>
                <w:rPr>
                  <w:rFonts w:ascii="Times New Roman" w:hAnsi="Times New Roman"/>
                  <w:color w:val="0000FF"/>
                  <w:u w:val="single"/>
                </w:rPr>
                <w:t>ec</w:t>
              </w:r>
              <w:r w:rsidRPr="00AE56FF">
                <w:rPr>
                  <w:rFonts w:ascii="Times New Roman" w:hAnsi="Times New Roman"/>
                  <w:color w:val="0000FF"/>
                  <w:u w:val="single"/>
                  <w:lang w:val="ru-RU"/>
                </w:rPr>
                <w:t>140</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57</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Основные этапы жизни и творчества Л.Н. Толстого</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/429</w:t>
              </w:r>
              <w:r>
                <w:rPr>
                  <w:rFonts w:ascii="Times New Roman" w:hAnsi="Times New Roman"/>
                  <w:color w:val="0000FF"/>
                  <w:u w:val="single"/>
                </w:rPr>
                <w:t>ee</w:t>
              </w:r>
              <w:r w:rsidRPr="00AE56FF">
                <w:rPr>
                  <w:rFonts w:ascii="Times New Roman" w:hAnsi="Times New Roman"/>
                  <w:color w:val="0000FF"/>
                  <w:u w:val="single"/>
                  <w:lang w:val="ru-RU"/>
                </w:rPr>
                <w:t>50</w:t>
              </w:r>
              <w:r>
                <w:rPr>
                  <w:rFonts w:ascii="Times New Roman" w:hAnsi="Times New Roman"/>
                  <w:color w:val="0000FF"/>
                  <w:u w:val="single"/>
                </w:rPr>
                <w:t>c</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58</w:t>
            </w:r>
          </w:p>
        </w:tc>
        <w:tc>
          <w:tcPr>
            <w:tcW w:w="32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История создания романа-эпопеи «Война и мир». </w:t>
            </w:r>
            <w:r>
              <w:rPr>
                <w:rFonts w:ascii="Times New Roman" w:hAnsi="Times New Roman"/>
                <w:color w:val="000000"/>
                <w:sz w:val="24"/>
              </w:rPr>
              <w:t>Жанровые особенности произведения</w:t>
            </w:r>
          </w:p>
        </w:tc>
        <w:tc>
          <w:tcPr>
            <w:tcW w:w="1512"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/92</w:t>
              </w:r>
              <w:r>
                <w:rPr>
                  <w:rFonts w:ascii="Times New Roman" w:hAnsi="Times New Roman"/>
                  <w:color w:val="0000FF"/>
                  <w:u w:val="single"/>
                </w:rPr>
                <w:t>dd</w:t>
              </w:r>
              <w:r w:rsidRPr="00AE56FF">
                <w:rPr>
                  <w:rFonts w:ascii="Times New Roman" w:hAnsi="Times New Roman"/>
                  <w:color w:val="0000FF"/>
                  <w:u w:val="single"/>
                  <w:lang w:val="ru-RU"/>
                </w:rPr>
                <w:t>8</w:t>
              </w:r>
              <w:r>
                <w:rPr>
                  <w:rFonts w:ascii="Times New Roman" w:hAnsi="Times New Roman"/>
                  <w:color w:val="0000FF"/>
                  <w:u w:val="single"/>
                </w:rPr>
                <w:t>da</w:t>
              </w:r>
              <w:r w:rsidRPr="00AE56FF">
                <w:rPr>
                  <w:rFonts w:ascii="Times New Roman" w:hAnsi="Times New Roman"/>
                  <w:color w:val="0000FF"/>
                  <w:u w:val="single"/>
                  <w:lang w:val="ru-RU"/>
                </w:rPr>
                <w:t>8</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59</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Роман-эпопея «Война и мир». Смысл названия. Историческая основа </w:t>
            </w:r>
            <w:r w:rsidRPr="00AE56FF">
              <w:rPr>
                <w:rFonts w:ascii="Times New Roman" w:hAnsi="Times New Roman"/>
                <w:color w:val="000000"/>
                <w:sz w:val="24"/>
                <w:lang w:val="ru-RU"/>
              </w:rPr>
              <w:lastRenderedPageBreak/>
              <w:t>произведения</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/95955423</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lastRenderedPageBreak/>
              <w:t>60</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Роман-эпопея «Война и мир». Нравственные устои и жизнь дворянства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/9</w:t>
              </w:r>
              <w:r>
                <w:rPr>
                  <w:rFonts w:ascii="Times New Roman" w:hAnsi="Times New Roman"/>
                  <w:color w:val="0000FF"/>
                  <w:u w:val="single"/>
                </w:rPr>
                <w:t>cc</w:t>
              </w:r>
              <w:r w:rsidRPr="00AE56FF">
                <w:rPr>
                  <w:rFonts w:ascii="Times New Roman" w:hAnsi="Times New Roman"/>
                  <w:color w:val="0000FF"/>
                  <w:u w:val="single"/>
                  <w:lang w:val="ru-RU"/>
                </w:rPr>
                <w:t>9</w:t>
              </w:r>
              <w:r>
                <w:rPr>
                  <w:rFonts w:ascii="Times New Roman" w:hAnsi="Times New Roman"/>
                  <w:color w:val="0000FF"/>
                  <w:u w:val="single"/>
                </w:rPr>
                <w:t>c</w:t>
              </w:r>
              <w:r w:rsidRPr="00AE56FF">
                <w:rPr>
                  <w:rFonts w:ascii="Times New Roman" w:hAnsi="Times New Roman"/>
                  <w:color w:val="0000FF"/>
                  <w:u w:val="single"/>
                  <w:lang w:val="ru-RU"/>
                </w:rPr>
                <w:t>4</w:t>
              </w:r>
              <w:r>
                <w:rPr>
                  <w:rFonts w:ascii="Times New Roman" w:hAnsi="Times New Roman"/>
                  <w:color w:val="0000FF"/>
                  <w:u w:val="single"/>
                </w:rPr>
                <w:t>c</w:t>
              </w:r>
              <w:r w:rsidRPr="00AE56FF">
                <w:rPr>
                  <w:rFonts w:ascii="Times New Roman" w:hAnsi="Times New Roman"/>
                  <w:color w:val="0000FF"/>
                  <w:u w:val="single"/>
                  <w:lang w:val="ru-RU"/>
                </w:rPr>
                <w:t>1</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61</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«Мысль семейная» в романе-эпопее «Война и мир»: Ростовы и Болконские</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/0</w:t>
              </w:r>
              <w:r>
                <w:rPr>
                  <w:rFonts w:ascii="Times New Roman" w:hAnsi="Times New Roman"/>
                  <w:color w:val="0000FF"/>
                  <w:u w:val="single"/>
                </w:rPr>
                <w:t>e</w:t>
              </w:r>
              <w:r w:rsidRPr="00AE56FF">
                <w:rPr>
                  <w:rFonts w:ascii="Times New Roman" w:hAnsi="Times New Roman"/>
                  <w:color w:val="0000FF"/>
                  <w:u w:val="single"/>
                  <w:lang w:val="ru-RU"/>
                </w:rPr>
                <w:t>0</w:t>
              </w:r>
              <w:r>
                <w:rPr>
                  <w:rFonts w:ascii="Times New Roman" w:hAnsi="Times New Roman"/>
                  <w:color w:val="0000FF"/>
                  <w:u w:val="single"/>
                </w:rPr>
                <w:t>d</w:t>
              </w:r>
              <w:r w:rsidRPr="00AE56FF">
                <w:rPr>
                  <w:rFonts w:ascii="Times New Roman" w:hAnsi="Times New Roman"/>
                  <w:color w:val="0000FF"/>
                  <w:u w:val="single"/>
                  <w:lang w:val="ru-RU"/>
                </w:rPr>
                <w:t>5</w:t>
              </w:r>
              <w:r>
                <w:rPr>
                  <w:rFonts w:ascii="Times New Roman" w:hAnsi="Times New Roman"/>
                  <w:color w:val="0000FF"/>
                  <w:u w:val="single"/>
                </w:rPr>
                <w:t>a</w:t>
              </w:r>
              <w:r w:rsidRPr="00AE56FF">
                <w:rPr>
                  <w:rFonts w:ascii="Times New Roman" w:hAnsi="Times New Roman"/>
                  <w:color w:val="0000FF"/>
                  <w:u w:val="single"/>
                  <w:lang w:val="ru-RU"/>
                </w:rPr>
                <w:t>32</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62</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Нравственно-философские взгляды Л.Н. Толстого, воплощенные в женских образах романа-эпопеи «Война и мир»</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af</w:t>
              </w:r>
              <w:r w:rsidRPr="00AE56FF">
                <w:rPr>
                  <w:rFonts w:ascii="Times New Roman" w:hAnsi="Times New Roman"/>
                  <w:color w:val="0000FF"/>
                  <w:u w:val="single"/>
                  <w:lang w:val="ru-RU"/>
                </w:rPr>
                <w:t>7</w:t>
              </w:r>
              <w:r>
                <w:rPr>
                  <w:rFonts w:ascii="Times New Roman" w:hAnsi="Times New Roman"/>
                  <w:color w:val="0000FF"/>
                  <w:u w:val="single"/>
                </w:rPr>
                <w:t>a</w:t>
              </w:r>
              <w:r w:rsidRPr="00AE56FF">
                <w:rPr>
                  <w:rFonts w:ascii="Times New Roman" w:hAnsi="Times New Roman"/>
                  <w:color w:val="0000FF"/>
                  <w:u w:val="single"/>
                  <w:lang w:val="ru-RU"/>
                </w:rPr>
                <w:t>1</w:t>
              </w:r>
              <w:r>
                <w:rPr>
                  <w:rFonts w:ascii="Times New Roman" w:hAnsi="Times New Roman"/>
                  <w:color w:val="0000FF"/>
                  <w:u w:val="single"/>
                </w:rPr>
                <w:t>d</w:t>
              </w:r>
              <w:r w:rsidRPr="00AE56FF">
                <w:rPr>
                  <w:rFonts w:ascii="Times New Roman" w:hAnsi="Times New Roman"/>
                  <w:color w:val="0000FF"/>
                  <w:u w:val="single"/>
                  <w:lang w:val="ru-RU"/>
                </w:rPr>
                <w:t>5</w:t>
              </w:r>
              <w:r>
                <w:rPr>
                  <w:rFonts w:ascii="Times New Roman" w:hAnsi="Times New Roman"/>
                  <w:color w:val="0000FF"/>
                  <w:u w:val="single"/>
                </w:rPr>
                <w:t>e</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63</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Поиски смысла жизни Андрея Болконского</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/927</w:t>
              </w:r>
              <w:r>
                <w:rPr>
                  <w:rFonts w:ascii="Times New Roman" w:hAnsi="Times New Roman"/>
                  <w:color w:val="0000FF"/>
                  <w:u w:val="single"/>
                </w:rPr>
                <w:t>c</w:t>
              </w:r>
              <w:r w:rsidRPr="00AE56FF">
                <w:rPr>
                  <w:rFonts w:ascii="Times New Roman" w:hAnsi="Times New Roman"/>
                  <w:color w:val="0000FF"/>
                  <w:u w:val="single"/>
                  <w:lang w:val="ru-RU"/>
                </w:rPr>
                <w:t>5948</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64</w:t>
            </w:r>
          </w:p>
        </w:tc>
        <w:tc>
          <w:tcPr>
            <w:tcW w:w="3256" w:type="dxa"/>
            <w:tcMar>
              <w:top w:w="50" w:type="dxa"/>
              <w:left w:w="100" w:type="dxa"/>
            </w:tcMar>
            <w:vAlign w:val="center"/>
          </w:tcPr>
          <w:p w:rsidR="006A7333" w:rsidRDefault="00BD728B">
            <w:pPr>
              <w:spacing w:after="0"/>
              <w:ind w:left="135"/>
            </w:pPr>
            <w:r>
              <w:rPr>
                <w:rFonts w:ascii="Times New Roman" w:hAnsi="Times New Roman"/>
                <w:color w:val="000000"/>
                <w:sz w:val="24"/>
              </w:rPr>
              <w:t>Духовные искания Пьера Безухова</w:t>
            </w:r>
          </w:p>
        </w:tc>
        <w:tc>
          <w:tcPr>
            <w:tcW w:w="1512"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/1156</w:t>
              </w:r>
              <w:r>
                <w:rPr>
                  <w:rFonts w:ascii="Times New Roman" w:hAnsi="Times New Roman"/>
                  <w:color w:val="0000FF"/>
                  <w:u w:val="single"/>
                </w:rPr>
                <w:t>f</w:t>
              </w:r>
              <w:r w:rsidRPr="00AE56FF">
                <w:rPr>
                  <w:rFonts w:ascii="Times New Roman" w:hAnsi="Times New Roman"/>
                  <w:color w:val="0000FF"/>
                  <w:u w:val="single"/>
                  <w:lang w:val="ru-RU"/>
                </w:rPr>
                <w:t>7</w:t>
              </w:r>
              <w:r>
                <w:rPr>
                  <w:rFonts w:ascii="Times New Roman" w:hAnsi="Times New Roman"/>
                  <w:color w:val="0000FF"/>
                  <w:u w:val="single"/>
                </w:rPr>
                <w:t>fb</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65</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Отечественная война 1812 года в романе-эпопее «Война и мир»</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/72</w:t>
              </w:r>
              <w:r>
                <w:rPr>
                  <w:rFonts w:ascii="Times New Roman" w:hAnsi="Times New Roman"/>
                  <w:color w:val="0000FF"/>
                  <w:u w:val="single"/>
                </w:rPr>
                <w:t>b</w:t>
              </w:r>
              <w:r w:rsidRPr="00AE56FF">
                <w:rPr>
                  <w:rFonts w:ascii="Times New Roman" w:hAnsi="Times New Roman"/>
                  <w:color w:val="0000FF"/>
                  <w:u w:val="single"/>
                  <w:lang w:val="ru-RU"/>
                </w:rPr>
                <w:t>7</w:t>
              </w:r>
              <w:r>
                <w:rPr>
                  <w:rFonts w:ascii="Times New Roman" w:hAnsi="Times New Roman"/>
                  <w:color w:val="0000FF"/>
                  <w:u w:val="single"/>
                </w:rPr>
                <w:t>eb</w:t>
              </w:r>
              <w:r w:rsidRPr="00AE56FF">
                <w:rPr>
                  <w:rFonts w:ascii="Times New Roman" w:hAnsi="Times New Roman"/>
                  <w:color w:val="0000FF"/>
                  <w:u w:val="single"/>
                  <w:lang w:val="ru-RU"/>
                </w:rPr>
                <w:t>95</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66</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Бородинское сражение как идейно-композиционный центр романа-эпопеи «Война и мир»</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/9</w:t>
              </w:r>
              <w:r>
                <w:rPr>
                  <w:rFonts w:ascii="Times New Roman" w:hAnsi="Times New Roman"/>
                  <w:color w:val="0000FF"/>
                  <w:u w:val="single"/>
                </w:rPr>
                <w:t>f</w:t>
              </w:r>
              <w:r w:rsidRPr="00AE56FF">
                <w:rPr>
                  <w:rFonts w:ascii="Times New Roman" w:hAnsi="Times New Roman"/>
                  <w:color w:val="0000FF"/>
                  <w:u w:val="single"/>
                  <w:lang w:val="ru-RU"/>
                </w:rPr>
                <w:t>8</w:t>
              </w:r>
              <w:r>
                <w:rPr>
                  <w:rFonts w:ascii="Times New Roman" w:hAnsi="Times New Roman"/>
                  <w:color w:val="0000FF"/>
                  <w:u w:val="single"/>
                </w:rPr>
                <w:t>eea</w:t>
              </w:r>
              <w:r w:rsidRPr="00AE56FF">
                <w:rPr>
                  <w:rFonts w:ascii="Times New Roman" w:hAnsi="Times New Roman"/>
                  <w:color w:val="0000FF"/>
                  <w:u w:val="single"/>
                  <w:lang w:val="ru-RU"/>
                </w:rPr>
                <w:t>9</w:t>
              </w:r>
              <w:r>
                <w:rPr>
                  <w:rFonts w:ascii="Times New Roman" w:hAnsi="Times New Roman"/>
                  <w:color w:val="0000FF"/>
                  <w:u w:val="single"/>
                </w:rPr>
                <w:t>e</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67</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Образы Кутузова и Наполеона в романе-эпопее «Война и мир»</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bb</w:t>
              </w:r>
              <w:r w:rsidRPr="00AE56FF">
                <w:rPr>
                  <w:rFonts w:ascii="Times New Roman" w:hAnsi="Times New Roman"/>
                  <w:color w:val="0000FF"/>
                  <w:u w:val="single"/>
                  <w:lang w:val="ru-RU"/>
                </w:rPr>
                <w:t>7</w:t>
              </w:r>
              <w:r>
                <w:rPr>
                  <w:rFonts w:ascii="Times New Roman" w:hAnsi="Times New Roman"/>
                  <w:color w:val="0000FF"/>
                  <w:u w:val="single"/>
                </w:rPr>
                <w:t>c</w:t>
              </w:r>
              <w:r w:rsidRPr="00AE56FF">
                <w:rPr>
                  <w:rFonts w:ascii="Times New Roman" w:hAnsi="Times New Roman"/>
                  <w:color w:val="0000FF"/>
                  <w:u w:val="single"/>
                  <w:lang w:val="ru-RU"/>
                </w:rPr>
                <w:t>12</w:t>
              </w:r>
              <w:r>
                <w:rPr>
                  <w:rFonts w:ascii="Times New Roman" w:hAnsi="Times New Roman"/>
                  <w:color w:val="0000FF"/>
                  <w:u w:val="single"/>
                </w:rPr>
                <w:t>a</w:t>
              </w:r>
              <w:r w:rsidRPr="00AE56FF">
                <w:rPr>
                  <w:rFonts w:ascii="Times New Roman" w:hAnsi="Times New Roman"/>
                  <w:color w:val="0000FF"/>
                  <w:u w:val="single"/>
                  <w:lang w:val="ru-RU"/>
                </w:rPr>
                <w:t>0</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68</w:t>
            </w:r>
          </w:p>
        </w:tc>
        <w:tc>
          <w:tcPr>
            <w:tcW w:w="32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«Мысль народная» в романе-эпопее «Война и мир». </w:t>
            </w:r>
            <w:r>
              <w:rPr>
                <w:rFonts w:ascii="Times New Roman" w:hAnsi="Times New Roman"/>
                <w:color w:val="000000"/>
                <w:sz w:val="24"/>
              </w:rPr>
              <w:t>Образ Платона Каратаева</w:t>
            </w:r>
          </w:p>
        </w:tc>
        <w:tc>
          <w:tcPr>
            <w:tcW w:w="1512"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/0734</w:t>
              </w:r>
              <w:r>
                <w:rPr>
                  <w:rFonts w:ascii="Times New Roman" w:hAnsi="Times New Roman"/>
                  <w:color w:val="0000FF"/>
                  <w:u w:val="single"/>
                </w:rPr>
                <w:t>a</w:t>
              </w:r>
              <w:r w:rsidRPr="00AE56FF">
                <w:rPr>
                  <w:rFonts w:ascii="Times New Roman" w:hAnsi="Times New Roman"/>
                  <w:color w:val="0000FF"/>
                  <w:u w:val="single"/>
                  <w:lang w:val="ru-RU"/>
                </w:rPr>
                <w:t>41</w:t>
              </w:r>
              <w:r>
                <w:rPr>
                  <w:rFonts w:ascii="Times New Roman" w:hAnsi="Times New Roman"/>
                  <w:color w:val="0000FF"/>
                  <w:u w:val="single"/>
                </w:rPr>
                <w:t>a</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69</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Философия истории в романе-эпопее «Война и мир»: роль личности и стихийное начало</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/6</w:t>
              </w:r>
              <w:r>
                <w:rPr>
                  <w:rFonts w:ascii="Times New Roman" w:hAnsi="Times New Roman"/>
                  <w:color w:val="0000FF"/>
                  <w:u w:val="single"/>
                </w:rPr>
                <w:t>ad</w:t>
              </w:r>
              <w:r w:rsidRPr="00AE56FF">
                <w:rPr>
                  <w:rFonts w:ascii="Times New Roman" w:hAnsi="Times New Roman"/>
                  <w:color w:val="0000FF"/>
                  <w:u w:val="single"/>
                  <w:lang w:val="ru-RU"/>
                </w:rPr>
                <w:t>10754</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70</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Психологизм прозы Толстого: «диалектика души»</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BD728B">
            <w:pPr>
              <w:spacing w:after="0"/>
              <w:ind w:left="135"/>
              <w:jc w:val="center"/>
              <w:rPr>
                <w:rFonts w:ascii="Times New Roman" w:hAnsi="Times New Roman" w:cs="Times New Roman"/>
                <w:sz w:val="24"/>
                <w:szCs w:val="24"/>
              </w:rPr>
            </w:pPr>
            <w:r w:rsidRPr="00C82EFD">
              <w:rPr>
                <w:rFonts w:ascii="Times New Roman" w:hAnsi="Times New Roman" w:cs="Times New Roman"/>
                <w:color w:val="000000"/>
                <w:sz w:val="24"/>
                <w:szCs w:val="24"/>
              </w:rPr>
              <w:t xml:space="preserve"> 1 </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/2</w:t>
              </w:r>
              <w:r>
                <w:rPr>
                  <w:rFonts w:ascii="Times New Roman" w:hAnsi="Times New Roman"/>
                  <w:color w:val="0000FF"/>
                  <w:u w:val="single"/>
                </w:rPr>
                <w:t>ea</w:t>
              </w:r>
              <w:r w:rsidRPr="00AE56FF">
                <w:rPr>
                  <w:rFonts w:ascii="Times New Roman" w:hAnsi="Times New Roman"/>
                  <w:color w:val="0000FF"/>
                  <w:u w:val="single"/>
                  <w:lang w:val="ru-RU"/>
                </w:rPr>
                <w:t>4166</w:t>
              </w:r>
              <w:r>
                <w:rPr>
                  <w:rFonts w:ascii="Times New Roman" w:hAnsi="Times New Roman"/>
                  <w:color w:val="0000FF"/>
                  <w:u w:val="single"/>
                </w:rPr>
                <w:t>f</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71</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Значение творчества Л.Н. Толстого в </w:t>
            </w:r>
            <w:r w:rsidRPr="00AE56FF">
              <w:rPr>
                <w:rFonts w:ascii="Times New Roman" w:hAnsi="Times New Roman"/>
                <w:color w:val="000000"/>
                <w:sz w:val="24"/>
                <w:lang w:val="ru-RU"/>
              </w:rPr>
              <w:lastRenderedPageBreak/>
              <w:t>отечественной и мировой культуре</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db</w:t>
              </w:r>
              <w:r w:rsidRPr="00AE56FF">
                <w:rPr>
                  <w:rFonts w:ascii="Times New Roman" w:hAnsi="Times New Roman"/>
                  <w:color w:val="0000FF"/>
                  <w:u w:val="single"/>
                  <w:lang w:val="ru-RU"/>
                </w:rPr>
                <w:t>3</w:t>
              </w:r>
              <w:r>
                <w:rPr>
                  <w:rFonts w:ascii="Times New Roman" w:hAnsi="Times New Roman"/>
                  <w:color w:val="0000FF"/>
                  <w:u w:val="single"/>
                </w:rPr>
                <w:t>e</w:t>
              </w:r>
              <w:r w:rsidRPr="00AE56FF">
                <w:rPr>
                  <w:rFonts w:ascii="Times New Roman" w:hAnsi="Times New Roman"/>
                  <w:color w:val="0000FF"/>
                  <w:u w:val="single"/>
                  <w:lang w:val="ru-RU"/>
                </w:rPr>
                <w:t>1</w:t>
              </w:r>
              <w:r>
                <w:rPr>
                  <w:rFonts w:ascii="Times New Roman" w:hAnsi="Times New Roman"/>
                  <w:color w:val="0000FF"/>
                  <w:u w:val="single"/>
                </w:rPr>
                <w:t>a</w:t>
              </w:r>
              <w:r w:rsidRPr="00AE56FF">
                <w:rPr>
                  <w:rFonts w:ascii="Times New Roman" w:hAnsi="Times New Roman"/>
                  <w:color w:val="0000FF"/>
                  <w:u w:val="single"/>
                  <w:lang w:val="ru-RU"/>
                </w:rPr>
                <w:t>0</w:t>
              </w:r>
              <w:r>
                <w:rPr>
                  <w:rFonts w:ascii="Times New Roman" w:hAnsi="Times New Roman"/>
                  <w:color w:val="0000FF"/>
                  <w:u w:val="single"/>
                </w:rPr>
                <w:t>e</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Развитие речи. Подготовка к домашнему сочинению по роману-эпопее Л.Н. Толстого «Война и мир»</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/50</w:t>
              </w:r>
              <w:r>
                <w:rPr>
                  <w:rFonts w:ascii="Times New Roman" w:hAnsi="Times New Roman"/>
                  <w:color w:val="0000FF"/>
                  <w:u w:val="single"/>
                </w:rPr>
                <w:t>ccb</w:t>
              </w:r>
              <w:r w:rsidRPr="00AE56FF">
                <w:rPr>
                  <w:rFonts w:ascii="Times New Roman" w:hAnsi="Times New Roman"/>
                  <w:color w:val="0000FF"/>
                  <w:u w:val="single"/>
                  <w:lang w:val="ru-RU"/>
                </w:rPr>
                <w:t>805</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73</w:t>
            </w:r>
          </w:p>
        </w:tc>
        <w:tc>
          <w:tcPr>
            <w:tcW w:w="32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Основные этапы жизни и творчества Н.С. Лескова. </w:t>
            </w:r>
            <w:r>
              <w:rPr>
                <w:rFonts w:ascii="Times New Roman" w:hAnsi="Times New Roman"/>
                <w:color w:val="000000"/>
                <w:sz w:val="24"/>
              </w:rPr>
              <w:t>Художественный мир произведений писателя</w:t>
            </w:r>
          </w:p>
        </w:tc>
        <w:tc>
          <w:tcPr>
            <w:tcW w:w="1512"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/57</w:t>
              </w:r>
              <w:r>
                <w:rPr>
                  <w:rFonts w:ascii="Times New Roman" w:hAnsi="Times New Roman"/>
                  <w:color w:val="0000FF"/>
                  <w:u w:val="single"/>
                </w:rPr>
                <w:t>bd</w:t>
              </w:r>
              <w:r w:rsidRPr="00AE56FF">
                <w:rPr>
                  <w:rFonts w:ascii="Times New Roman" w:hAnsi="Times New Roman"/>
                  <w:color w:val="0000FF"/>
                  <w:u w:val="single"/>
                  <w:lang w:val="ru-RU"/>
                </w:rPr>
                <w:t>5</w:t>
              </w:r>
              <w:r>
                <w:rPr>
                  <w:rFonts w:ascii="Times New Roman" w:hAnsi="Times New Roman"/>
                  <w:color w:val="0000FF"/>
                  <w:u w:val="single"/>
                </w:rPr>
                <w:t>e</w:t>
              </w:r>
              <w:r w:rsidRPr="00AE56FF">
                <w:rPr>
                  <w:rFonts w:ascii="Times New Roman" w:hAnsi="Times New Roman"/>
                  <w:color w:val="0000FF"/>
                  <w:u w:val="single"/>
                  <w:lang w:val="ru-RU"/>
                </w:rPr>
                <w:t>1</w:t>
              </w:r>
              <w:r>
                <w:rPr>
                  <w:rFonts w:ascii="Times New Roman" w:hAnsi="Times New Roman"/>
                  <w:color w:val="0000FF"/>
                  <w:u w:val="single"/>
                </w:rPr>
                <w:t>b</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74</w:t>
            </w:r>
          </w:p>
        </w:tc>
        <w:tc>
          <w:tcPr>
            <w:tcW w:w="32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Изображение этапов духовного пути личности в произведениях Н.С. Лескова. </w:t>
            </w:r>
            <w:r>
              <w:rPr>
                <w:rFonts w:ascii="Times New Roman" w:hAnsi="Times New Roman"/>
                <w:color w:val="000000"/>
                <w:sz w:val="24"/>
              </w:rPr>
              <w:t>Особенности лесковской повествовательной манеры сказа</w:t>
            </w:r>
          </w:p>
        </w:tc>
        <w:tc>
          <w:tcPr>
            <w:tcW w:w="1512"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db</w:t>
              </w:r>
              <w:r w:rsidRPr="00AE56FF">
                <w:rPr>
                  <w:rFonts w:ascii="Times New Roman" w:hAnsi="Times New Roman"/>
                  <w:color w:val="0000FF"/>
                  <w:u w:val="single"/>
                  <w:lang w:val="ru-RU"/>
                </w:rPr>
                <w:t>8</w:t>
              </w:r>
              <w:r>
                <w:rPr>
                  <w:rFonts w:ascii="Times New Roman" w:hAnsi="Times New Roman"/>
                  <w:color w:val="0000FF"/>
                  <w:u w:val="single"/>
                </w:rPr>
                <w:t>ec</w:t>
              </w:r>
              <w:r w:rsidRPr="00AE56FF">
                <w:rPr>
                  <w:rFonts w:ascii="Times New Roman" w:hAnsi="Times New Roman"/>
                  <w:color w:val="0000FF"/>
                  <w:u w:val="single"/>
                  <w:lang w:val="ru-RU"/>
                </w:rPr>
                <w:t>70</w:t>
              </w:r>
              <w:r>
                <w:rPr>
                  <w:rFonts w:ascii="Times New Roman" w:hAnsi="Times New Roman"/>
                  <w:color w:val="0000FF"/>
                  <w:u w:val="single"/>
                </w:rPr>
                <w:t>a</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75</w:t>
            </w:r>
          </w:p>
        </w:tc>
        <w:tc>
          <w:tcPr>
            <w:tcW w:w="32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Основные этапы жизни и творчества А.П. Чехова. </w:t>
            </w:r>
            <w:r>
              <w:rPr>
                <w:rFonts w:ascii="Times New Roman" w:hAnsi="Times New Roman"/>
                <w:color w:val="000000"/>
                <w:sz w:val="24"/>
              </w:rPr>
              <w:t>Новаторство прозы писателя</w:t>
            </w:r>
          </w:p>
        </w:tc>
        <w:tc>
          <w:tcPr>
            <w:tcW w:w="1512"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bea</w:t>
              </w:r>
              <w:r w:rsidRPr="00AE56FF">
                <w:rPr>
                  <w:rFonts w:ascii="Times New Roman" w:hAnsi="Times New Roman"/>
                  <w:color w:val="0000FF"/>
                  <w:u w:val="single"/>
                  <w:lang w:val="ru-RU"/>
                </w:rPr>
                <w:t>32083</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76</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Идейно-художественное своеобразие рассказа «Ионыч»</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/551</w:t>
              </w:r>
              <w:r>
                <w:rPr>
                  <w:rFonts w:ascii="Times New Roman" w:hAnsi="Times New Roman"/>
                  <w:color w:val="0000FF"/>
                  <w:u w:val="single"/>
                </w:rPr>
                <w:t>f</w:t>
              </w:r>
              <w:r w:rsidRPr="00AE56FF">
                <w:rPr>
                  <w:rFonts w:ascii="Times New Roman" w:hAnsi="Times New Roman"/>
                  <w:color w:val="0000FF"/>
                  <w:u w:val="single"/>
                  <w:lang w:val="ru-RU"/>
                </w:rPr>
                <w:t>8</w:t>
              </w:r>
              <w:r>
                <w:rPr>
                  <w:rFonts w:ascii="Times New Roman" w:hAnsi="Times New Roman"/>
                  <w:color w:val="0000FF"/>
                  <w:u w:val="single"/>
                </w:rPr>
                <w:t>b</w:t>
              </w:r>
              <w:r w:rsidRPr="00AE56FF">
                <w:rPr>
                  <w:rFonts w:ascii="Times New Roman" w:hAnsi="Times New Roman"/>
                  <w:color w:val="0000FF"/>
                  <w:u w:val="single"/>
                  <w:lang w:val="ru-RU"/>
                </w:rPr>
                <w:t>1</w:t>
              </w:r>
              <w:r>
                <w:rPr>
                  <w:rFonts w:ascii="Times New Roman" w:hAnsi="Times New Roman"/>
                  <w:color w:val="0000FF"/>
                  <w:u w:val="single"/>
                </w:rPr>
                <w:t>a</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77</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d</w:t>
              </w:r>
              <w:r w:rsidRPr="00AE56FF">
                <w:rPr>
                  <w:rFonts w:ascii="Times New Roman" w:hAnsi="Times New Roman"/>
                  <w:color w:val="0000FF"/>
                  <w:u w:val="single"/>
                  <w:lang w:val="ru-RU"/>
                </w:rPr>
                <w:t>1</w:t>
              </w:r>
              <w:r>
                <w:rPr>
                  <w:rFonts w:ascii="Times New Roman" w:hAnsi="Times New Roman"/>
                  <w:color w:val="0000FF"/>
                  <w:u w:val="single"/>
                </w:rPr>
                <w:t>bc</w:t>
              </w:r>
              <w:r w:rsidRPr="00AE56FF">
                <w:rPr>
                  <w:rFonts w:ascii="Times New Roman" w:hAnsi="Times New Roman"/>
                  <w:color w:val="0000FF"/>
                  <w:u w:val="single"/>
                  <w:lang w:val="ru-RU"/>
                </w:rPr>
                <w:t>0</w:t>
              </w:r>
              <w:r>
                <w:rPr>
                  <w:rFonts w:ascii="Times New Roman" w:hAnsi="Times New Roman"/>
                  <w:color w:val="0000FF"/>
                  <w:u w:val="single"/>
                </w:rPr>
                <w:t>faf</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78</w:t>
            </w:r>
          </w:p>
        </w:tc>
        <w:tc>
          <w:tcPr>
            <w:tcW w:w="32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А.П. Чехов. Комедия «Вишневый сад». История создания, жанровые особенности комедии. </w:t>
            </w:r>
            <w:r>
              <w:rPr>
                <w:rFonts w:ascii="Times New Roman" w:hAnsi="Times New Roman"/>
                <w:color w:val="000000"/>
                <w:sz w:val="24"/>
              </w:rPr>
              <w:t>Смысл названия</w:t>
            </w:r>
          </w:p>
        </w:tc>
        <w:tc>
          <w:tcPr>
            <w:tcW w:w="1512"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/6918</w:t>
              </w:r>
              <w:r>
                <w:rPr>
                  <w:rFonts w:ascii="Times New Roman" w:hAnsi="Times New Roman"/>
                  <w:color w:val="0000FF"/>
                  <w:u w:val="single"/>
                </w:rPr>
                <w:t>f</w:t>
              </w:r>
              <w:r w:rsidRPr="00AE56FF">
                <w:rPr>
                  <w:rFonts w:ascii="Times New Roman" w:hAnsi="Times New Roman"/>
                  <w:color w:val="0000FF"/>
                  <w:u w:val="single"/>
                  <w:lang w:val="ru-RU"/>
                </w:rPr>
                <w:t>662</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79</w:t>
            </w:r>
          </w:p>
        </w:tc>
        <w:tc>
          <w:tcPr>
            <w:tcW w:w="32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Проблематика комедии «Вишневый сад». Особенности конфликта и системы образов. </w:t>
            </w:r>
            <w:r>
              <w:rPr>
                <w:rFonts w:ascii="Times New Roman" w:hAnsi="Times New Roman"/>
                <w:color w:val="000000"/>
                <w:sz w:val="24"/>
              </w:rPr>
              <w:t>Разрушение «дворянского гнезда»</w:t>
            </w:r>
          </w:p>
        </w:tc>
        <w:tc>
          <w:tcPr>
            <w:tcW w:w="1512"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cd</w:t>
              </w:r>
              <w:r w:rsidRPr="00AE56FF">
                <w:rPr>
                  <w:rFonts w:ascii="Times New Roman" w:hAnsi="Times New Roman"/>
                  <w:color w:val="0000FF"/>
                  <w:u w:val="single"/>
                  <w:lang w:val="ru-RU"/>
                </w:rPr>
                <w:t>3</w:t>
              </w:r>
              <w:r>
                <w:rPr>
                  <w:rFonts w:ascii="Times New Roman" w:hAnsi="Times New Roman"/>
                  <w:color w:val="0000FF"/>
                  <w:u w:val="single"/>
                </w:rPr>
                <w:t>c</w:t>
              </w:r>
              <w:r w:rsidRPr="00AE56FF">
                <w:rPr>
                  <w:rFonts w:ascii="Times New Roman" w:hAnsi="Times New Roman"/>
                  <w:color w:val="0000FF"/>
                  <w:u w:val="single"/>
                  <w:lang w:val="ru-RU"/>
                </w:rPr>
                <w:t>411</w:t>
              </w:r>
              <w:r>
                <w:rPr>
                  <w:rFonts w:ascii="Times New Roman" w:hAnsi="Times New Roman"/>
                  <w:color w:val="0000FF"/>
                  <w:u w:val="single"/>
                </w:rPr>
                <w:t>f</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80</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Раневская и Гаев как герои уходящего в прошлое усадебного быта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/36</w:t>
              </w:r>
              <w:r>
                <w:rPr>
                  <w:rFonts w:ascii="Times New Roman" w:hAnsi="Times New Roman"/>
                  <w:color w:val="0000FF"/>
                  <w:u w:val="single"/>
                </w:rPr>
                <w:t>f</w:t>
              </w:r>
              <w:r w:rsidRPr="00AE56FF">
                <w:rPr>
                  <w:rFonts w:ascii="Times New Roman" w:hAnsi="Times New Roman"/>
                  <w:color w:val="0000FF"/>
                  <w:u w:val="single"/>
                  <w:lang w:val="ru-RU"/>
                </w:rPr>
                <w:t>2</w:t>
              </w:r>
              <w:r>
                <w:rPr>
                  <w:rFonts w:ascii="Times New Roman" w:hAnsi="Times New Roman"/>
                  <w:color w:val="0000FF"/>
                  <w:u w:val="single"/>
                </w:rPr>
                <w:t>aa</w:t>
              </w:r>
              <w:r w:rsidRPr="00AE56FF">
                <w:rPr>
                  <w:rFonts w:ascii="Times New Roman" w:hAnsi="Times New Roman"/>
                  <w:color w:val="0000FF"/>
                  <w:u w:val="single"/>
                  <w:lang w:val="ru-RU"/>
                </w:rPr>
                <w:t>60</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Настоящее и будущее в комедии «Вишневый сад»: образы Лопахина, Пети и Ани</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fc</w:t>
              </w:r>
              <w:r w:rsidRPr="00AE56FF">
                <w:rPr>
                  <w:rFonts w:ascii="Times New Roman" w:hAnsi="Times New Roman"/>
                  <w:color w:val="0000FF"/>
                  <w:u w:val="single"/>
                  <w:lang w:val="ru-RU"/>
                </w:rPr>
                <w:t>560</w:t>
              </w:r>
              <w:r>
                <w:rPr>
                  <w:rFonts w:ascii="Times New Roman" w:hAnsi="Times New Roman"/>
                  <w:color w:val="0000FF"/>
                  <w:u w:val="single"/>
                </w:rPr>
                <w:t>d</w:t>
              </w:r>
              <w:r w:rsidRPr="00AE56FF">
                <w:rPr>
                  <w:rFonts w:ascii="Times New Roman" w:hAnsi="Times New Roman"/>
                  <w:color w:val="0000FF"/>
                  <w:u w:val="single"/>
                  <w:lang w:val="ru-RU"/>
                </w:rPr>
                <w:t>17</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82</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Художественное мастерство, новаторство Чехова-драматурга. Значение творческого наследия А.П. Чехова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/28</w:t>
              </w:r>
              <w:r>
                <w:rPr>
                  <w:rFonts w:ascii="Times New Roman" w:hAnsi="Times New Roman"/>
                  <w:color w:val="0000FF"/>
                  <w:u w:val="single"/>
                </w:rPr>
                <w:t>ea</w:t>
              </w:r>
              <w:r w:rsidRPr="00AE56FF">
                <w:rPr>
                  <w:rFonts w:ascii="Times New Roman" w:hAnsi="Times New Roman"/>
                  <w:color w:val="0000FF"/>
                  <w:u w:val="single"/>
                  <w:lang w:val="ru-RU"/>
                </w:rPr>
                <w:t>8207</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83</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Развитие речи. Подготовка к домашнему сочинению по творчеству А.П. Чехова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/717</w:t>
              </w:r>
              <w:r>
                <w:rPr>
                  <w:rFonts w:ascii="Times New Roman" w:hAnsi="Times New Roman"/>
                  <w:color w:val="0000FF"/>
                  <w:u w:val="single"/>
                </w:rPr>
                <w:t>e</w:t>
              </w:r>
              <w:r w:rsidRPr="00AE56FF">
                <w:rPr>
                  <w:rFonts w:ascii="Times New Roman" w:hAnsi="Times New Roman"/>
                  <w:color w:val="0000FF"/>
                  <w:u w:val="single"/>
                  <w:lang w:val="ru-RU"/>
                </w:rPr>
                <w:t>7</w:t>
              </w:r>
              <w:r>
                <w:rPr>
                  <w:rFonts w:ascii="Times New Roman" w:hAnsi="Times New Roman"/>
                  <w:color w:val="0000FF"/>
                  <w:u w:val="single"/>
                </w:rPr>
                <w:t>f</w:t>
              </w:r>
              <w:r w:rsidRPr="00AE56FF">
                <w:rPr>
                  <w:rFonts w:ascii="Times New Roman" w:hAnsi="Times New Roman"/>
                  <w:color w:val="0000FF"/>
                  <w:u w:val="single"/>
                  <w:lang w:val="ru-RU"/>
                </w:rPr>
                <w:t>8</w:t>
              </w:r>
              <w:r>
                <w:rPr>
                  <w:rFonts w:ascii="Times New Roman" w:hAnsi="Times New Roman"/>
                  <w:color w:val="0000FF"/>
                  <w:u w:val="single"/>
                </w:rPr>
                <w:t>f</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84</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века»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/6</w:t>
              </w:r>
              <w:r>
                <w:rPr>
                  <w:rFonts w:ascii="Times New Roman" w:hAnsi="Times New Roman"/>
                  <w:color w:val="0000FF"/>
                  <w:u w:val="single"/>
                </w:rPr>
                <w:t>dbc</w:t>
              </w:r>
              <w:r w:rsidRPr="00AE56FF">
                <w:rPr>
                  <w:rFonts w:ascii="Times New Roman" w:hAnsi="Times New Roman"/>
                  <w:color w:val="0000FF"/>
                  <w:u w:val="single"/>
                  <w:lang w:val="ru-RU"/>
                </w:rPr>
                <w:t>8739</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85</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века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a</w:t>
              </w:r>
              <w:r w:rsidRPr="00AE56FF">
                <w:rPr>
                  <w:rFonts w:ascii="Times New Roman" w:hAnsi="Times New Roman"/>
                  <w:color w:val="0000FF"/>
                  <w:u w:val="single"/>
                  <w:lang w:val="ru-RU"/>
                </w:rPr>
                <w:t>862336</w:t>
              </w:r>
              <w:r>
                <w:rPr>
                  <w:rFonts w:ascii="Times New Roman" w:hAnsi="Times New Roman"/>
                  <w:color w:val="0000FF"/>
                  <w:u w:val="single"/>
                </w:rPr>
                <w:t>c</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86</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Контрольная работа: письменные ответы на проблемный вопрос, сочинение, тесты по литературе второй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века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BD728B">
            <w:pPr>
              <w:spacing w:after="0"/>
              <w:ind w:left="135"/>
              <w:jc w:val="center"/>
              <w:rPr>
                <w:rFonts w:ascii="Times New Roman" w:hAnsi="Times New Roman" w:cs="Times New Roman"/>
                <w:sz w:val="24"/>
                <w:szCs w:val="24"/>
              </w:rPr>
            </w:pPr>
            <w:r w:rsidRPr="00C82EFD">
              <w:rPr>
                <w:rFonts w:ascii="Times New Roman" w:hAnsi="Times New Roman" w:cs="Times New Roman"/>
                <w:color w:val="000000"/>
                <w:sz w:val="24"/>
                <w:szCs w:val="24"/>
              </w:rPr>
              <w:t xml:space="preserve"> 1 </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/9022</w:t>
              </w:r>
              <w:r>
                <w:rPr>
                  <w:rFonts w:ascii="Times New Roman" w:hAnsi="Times New Roman"/>
                  <w:color w:val="0000FF"/>
                  <w:u w:val="single"/>
                </w:rPr>
                <w:t>ff</w:t>
              </w:r>
              <w:r w:rsidRPr="00AE56FF">
                <w:rPr>
                  <w:rFonts w:ascii="Times New Roman" w:hAnsi="Times New Roman"/>
                  <w:color w:val="0000FF"/>
                  <w:u w:val="single"/>
                  <w:lang w:val="ru-RU"/>
                </w:rPr>
                <w:t>94</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87</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века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/307</w:t>
              </w:r>
              <w:r>
                <w:rPr>
                  <w:rFonts w:ascii="Times New Roman" w:hAnsi="Times New Roman"/>
                  <w:color w:val="0000FF"/>
                  <w:u w:val="single"/>
                </w:rPr>
                <w:t>edf</w:t>
              </w:r>
              <w:r w:rsidRPr="00AE56FF">
                <w:rPr>
                  <w:rFonts w:ascii="Times New Roman" w:hAnsi="Times New Roman"/>
                  <w:color w:val="0000FF"/>
                  <w:u w:val="single"/>
                  <w:lang w:val="ru-RU"/>
                </w:rPr>
                <w:t>82</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88</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Поэзия народов России. Страницы жизни поэта (по выбору, например, Г. Тукая, К. Хетагурова и других) и особенности его лирики</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eabf</w:t>
              </w:r>
              <w:r w:rsidRPr="00AE56FF">
                <w:rPr>
                  <w:rFonts w:ascii="Times New Roman" w:hAnsi="Times New Roman"/>
                  <w:color w:val="0000FF"/>
                  <w:u w:val="single"/>
                  <w:lang w:val="ru-RU"/>
                </w:rPr>
                <w:t>4</w:t>
              </w:r>
              <w:r>
                <w:rPr>
                  <w:rFonts w:ascii="Times New Roman" w:hAnsi="Times New Roman"/>
                  <w:color w:val="0000FF"/>
                  <w:u w:val="single"/>
                </w:rPr>
                <w:t>f</w:t>
              </w:r>
              <w:r w:rsidRPr="00AE56FF">
                <w:rPr>
                  <w:rFonts w:ascii="Times New Roman" w:hAnsi="Times New Roman"/>
                  <w:color w:val="0000FF"/>
                  <w:u w:val="single"/>
                  <w:lang w:val="ru-RU"/>
                </w:rPr>
                <w:t>90</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89</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Анализ лирического произведения из поэзии народов России (по выбору)</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/69</w:t>
              </w:r>
              <w:r>
                <w:rPr>
                  <w:rFonts w:ascii="Times New Roman" w:hAnsi="Times New Roman"/>
                  <w:color w:val="0000FF"/>
                  <w:u w:val="single"/>
                </w:rPr>
                <w:t>ad</w:t>
              </w:r>
              <w:r w:rsidRPr="00AE56FF">
                <w:rPr>
                  <w:rFonts w:ascii="Times New Roman" w:hAnsi="Times New Roman"/>
                  <w:color w:val="0000FF"/>
                  <w:u w:val="single"/>
                  <w:lang w:val="ru-RU"/>
                </w:rPr>
                <w:t>657</w:t>
              </w:r>
              <w:r>
                <w:rPr>
                  <w:rFonts w:ascii="Times New Roman" w:hAnsi="Times New Roman"/>
                  <w:color w:val="0000FF"/>
                  <w:u w:val="single"/>
                </w:rPr>
                <w:t>e</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Жизнь и творчество писателя (Ч. Диккенса, Г. Флобера и других). История создания, сюжет и композиция произведения</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/85</w:t>
              </w:r>
              <w:r>
                <w:rPr>
                  <w:rFonts w:ascii="Times New Roman" w:hAnsi="Times New Roman"/>
                  <w:color w:val="0000FF"/>
                  <w:u w:val="single"/>
                </w:rPr>
                <w:t>d</w:t>
              </w:r>
              <w:r w:rsidRPr="00AE56FF">
                <w:rPr>
                  <w:rFonts w:ascii="Times New Roman" w:hAnsi="Times New Roman"/>
                  <w:color w:val="0000FF"/>
                  <w:u w:val="single"/>
                  <w:lang w:val="ru-RU"/>
                </w:rPr>
                <w:t>32996</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91</w:t>
            </w:r>
          </w:p>
        </w:tc>
        <w:tc>
          <w:tcPr>
            <w:tcW w:w="32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Ч. Диккенс. Роман «Большие надежды». </w:t>
            </w:r>
            <w:r>
              <w:rPr>
                <w:rFonts w:ascii="Times New Roman" w:hAnsi="Times New Roman"/>
                <w:color w:val="000000"/>
                <w:sz w:val="24"/>
              </w:rPr>
              <w:t>Тематика, проблематика. Система образов</w:t>
            </w:r>
          </w:p>
        </w:tc>
        <w:tc>
          <w:tcPr>
            <w:tcW w:w="1512"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/46</w:t>
              </w:r>
              <w:r>
                <w:rPr>
                  <w:rFonts w:ascii="Times New Roman" w:hAnsi="Times New Roman"/>
                  <w:color w:val="0000FF"/>
                  <w:u w:val="single"/>
                </w:rPr>
                <w:t>bb</w:t>
              </w:r>
              <w:r w:rsidRPr="00AE56FF">
                <w:rPr>
                  <w:rFonts w:ascii="Times New Roman" w:hAnsi="Times New Roman"/>
                  <w:color w:val="0000FF"/>
                  <w:u w:val="single"/>
                  <w:lang w:val="ru-RU"/>
                </w:rPr>
                <w:t>6375</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92</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Г. Флобер «Мадам Бовари». Художественное мастерство писателя//Всероссийская проверочная работа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BD728B">
            <w:pPr>
              <w:spacing w:after="0"/>
              <w:ind w:left="135"/>
              <w:jc w:val="center"/>
              <w:rPr>
                <w:rFonts w:ascii="Times New Roman" w:hAnsi="Times New Roman" w:cs="Times New Roman"/>
                <w:sz w:val="24"/>
                <w:szCs w:val="24"/>
              </w:rPr>
            </w:pPr>
            <w:r w:rsidRPr="00C82EFD">
              <w:rPr>
                <w:rFonts w:ascii="Times New Roman" w:hAnsi="Times New Roman" w:cs="Times New Roman"/>
                <w:color w:val="000000"/>
                <w:sz w:val="24"/>
                <w:szCs w:val="24"/>
              </w:rPr>
              <w:t xml:space="preserve"> 1 </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1436238</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93</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Развитие речи. Письменный ответ на проблемный вопрос / Всероссийская проверочная работа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BD728B">
            <w:pPr>
              <w:spacing w:after="0"/>
              <w:ind w:left="135"/>
              <w:jc w:val="center"/>
              <w:rPr>
                <w:rFonts w:ascii="Times New Roman" w:hAnsi="Times New Roman" w:cs="Times New Roman"/>
                <w:sz w:val="24"/>
                <w:szCs w:val="24"/>
              </w:rPr>
            </w:pPr>
            <w:r w:rsidRPr="00C82EFD">
              <w:rPr>
                <w:rFonts w:ascii="Times New Roman" w:hAnsi="Times New Roman" w:cs="Times New Roman"/>
                <w:color w:val="000000"/>
                <w:sz w:val="24"/>
                <w:szCs w:val="24"/>
              </w:rPr>
              <w:t xml:space="preserve"> 1 </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/24</w:t>
              </w:r>
              <w:r>
                <w:rPr>
                  <w:rFonts w:ascii="Times New Roman" w:hAnsi="Times New Roman"/>
                  <w:color w:val="0000FF"/>
                  <w:u w:val="single"/>
                </w:rPr>
                <w:t>b</w:t>
              </w:r>
              <w:r w:rsidRPr="00AE56FF">
                <w:rPr>
                  <w:rFonts w:ascii="Times New Roman" w:hAnsi="Times New Roman"/>
                  <w:color w:val="0000FF"/>
                  <w:u w:val="single"/>
                  <w:lang w:val="ru-RU"/>
                </w:rPr>
                <w:t>4669</w:t>
              </w:r>
              <w:r>
                <w:rPr>
                  <w:rFonts w:ascii="Times New Roman" w:hAnsi="Times New Roman"/>
                  <w:color w:val="0000FF"/>
                  <w:u w:val="single"/>
                </w:rPr>
                <w:t>a</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94</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Страницы жизни поэта (А. Рембо, Ш. Бодлера и других), особенности его лирики</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ecfff</w:t>
              </w:r>
              <w:r w:rsidRPr="00AE56FF">
                <w:rPr>
                  <w:rFonts w:ascii="Times New Roman" w:hAnsi="Times New Roman"/>
                  <w:color w:val="0000FF"/>
                  <w:u w:val="single"/>
                  <w:lang w:val="ru-RU"/>
                </w:rPr>
                <w:t>6</w:t>
              </w:r>
              <w:r>
                <w:rPr>
                  <w:rFonts w:ascii="Times New Roman" w:hAnsi="Times New Roman"/>
                  <w:color w:val="0000FF"/>
                  <w:u w:val="single"/>
                </w:rPr>
                <w:t>fe</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95</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Символические образы в стихотворениях, особенности поэтического языка (на выбор А. Рембо, Ш. Бодлер и другие)</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d</w:t>
              </w:r>
              <w:r w:rsidRPr="00AE56FF">
                <w:rPr>
                  <w:rFonts w:ascii="Times New Roman" w:hAnsi="Times New Roman"/>
                  <w:color w:val="0000FF"/>
                  <w:u w:val="single"/>
                  <w:lang w:val="ru-RU"/>
                </w:rPr>
                <w:t>0</w:t>
              </w:r>
              <w:r>
                <w:rPr>
                  <w:rFonts w:ascii="Times New Roman" w:hAnsi="Times New Roman"/>
                  <w:color w:val="0000FF"/>
                  <w:u w:val="single"/>
                </w:rPr>
                <w:t>cc</w:t>
              </w:r>
              <w:r w:rsidRPr="00AE56FF">
                <w:rPr>
                  <w:rFonts w:ascii="Times New Roman" w:hAnsi="Times New Roman"/>
                  <w:color w:val="0000FF"/>
                  <w:u w:val="single"/>
                  <w:lang w:val="ru-RU"/>
                </w:rPr>
                <w:t>465</w:t>
              </w:r>
              <w:r>
                <w:rPr>
                  <w:rFonts w:ascii="Times New Roman" w:hAnsi="Times New Roman"/>
                  <w:color w:val="0000FF"/>
                  <w:u w:val="single"/>
                </w:rPr>
                <w:t>e</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96</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Жизнь и творчество драматурга (Г. Ибсен и другие). История создания, сюжет и конфли</w:t>
            </w:r>
            <w:proofErr w:type="gramStart"/>
            <w:r w:rsidRPr="00AE56FF">
              <w:rPr>
                <w:rFonts w:ascii="Times New Roman" w:hAnsi="Times New Roman"/>
                <w:color w:val="000000"/>
                <w:sz w:val="24"/>
                <w:lang w:val="ru-RU"/>
              </w:rPr>
              <w:t>кт в пр</w:t>
            </w:r>
            <w:proofErr w:type="gramEnd"/>
            <w:r w:rsidRPr="00AE56FF">
              <w:rPr>
                <w:rFonts w:ascii="Times New Roman" w:hAnsi="Times New Roman"/>
                <w:color w:val="000000"/>
                <w:sz w:val="24"/>
                <w:lang w:val="ru-RU"/>
              </w:rPr>
              <w:t>оизведении</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12</w:t>
              </w:r>
              <w:r>
                <w:rPr>
                  <w:rFonts w:ascii="Times New Roman" w:hAnsi="Times New Roman"/>
                  <w:color w:val="0000FF"/>
                  <w:u w:val="single"/>
                </w:rPr>
                <w:t>a</w:t>
              </w:r>
              <w:r w:rsidRPr="00AE56FF">
                <w:rPr>
                  <w:rFonts w:ascii="Times New Roman" w:hAnsi="Times New Roman"/>
                  <w:color w:val="0000FF"/>
                  <w:u w:val="single"/>
                  <w:lang w:val="ru-RU"/>
                </w:rPr>
                <w:t>62</w:t>
              </w:r>
              <w:r>
                <w:rPr>
                  <w:rFonts w:ascii="Times New Roman" w:hAnsi="Times New Roman"/>
                  <w:color w:val="0000FF"/>
                  <w:u w:val="single"/>
                </w:rPr>
                <w:t>ec</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97</w:t>
            </w:r>
          </w:p>
        </w:tc>
        <w:tc>
          <w:tcPr>
            <w:tcW w:w="3256"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Г. Ибсен «Кукольный дом». Проблематика пьесы. </w:t>
            </w:r>
            <w:r>
              <w:rPr>
                <w:rFonts w:ascii="Times New Roman" w:hAnsi="Times New Roman"/>
                <w:color w:val="000000"/>
                <w:sz w:val="24"/>
              </w:rPr>
              <w:t>Система образов. Новаторство драматурга</w:t>
            </w:r>
          </w:p>
        </w:tc>
        <w:tc>
          <w:tcPr>
            <w:tcW w:w="1512"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/80</w:t>
              </w:r>
              <w:r>
                <w:rPr>
                  <w:rFonts w:ascii="Times New Roman" w:hAnsi="Times New Roman"/>
                  <w:color w:val="0000FF"/>
                  <w:u w:val="single"/>
                </w:rPr>
                <w:t>c</w:t>
              </w:r>
              <w:r w:rsidRPr="00AE56FF">
                <w:rPr>
                  <w:rFonts w:ascii="Times New Roman" w:hAnsi="Times New Roman"/>
                  <w:color w:val="0000FF"/>
                  <w:u w:val="single"/>
                  <w:lang w:val="ru-RU"/>
                </w:rPr>
                <w:t>384</w:t>
              </w:r>
              <w:r>
                <w:rPr>
                  <w:rFonts w:ascii="Times New Roman" w:hAnsi="Times New Roman"/>
                  <w:color w:val="0000FF"/>
                  <w:u w:val="single"/>
                </w:rPr>
                <w:t>b</w:t>
              </w:r>
              <w:r w:rsidRPr="00AE56FF">
                <w:rPr>
                  <w:rFonts w:ascii="Times New Roman" w:hAnsi="Times New Roman"/>
                  <w:color w:val="0000FF"/>
                  <w:u w:val="single"/>
                  <w:lang w:val="ru-RU"/>
                </w:rPr>
                <w:t>3</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98</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Повторение. Сквозные образы и мотивы </w:t>
            </w:r>
            <w:r w:rsidRPr="00AE56FF">
              <w:rPr>
                <w:rFonts w:ascii="Times New Roman" w:hAnsi="Times New Roman"/>
                <w:color w:val="000000"/>
                <w:sz w:val="24"/>
                <w:lang w:val="ru-RU"/>
              </w:rPr>
              <w:lastRenderedPageBreak/>
              <w:t xml:space="preserve">в литературе второй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века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/715</w:t>
              </w:r>
              <w:r>
                <w:rPr>
                  <w:rFonts w:ascii="Times New Roman" w:hAnsi="Times New Roman"/>
                  <w:color w:val="0000FF"/>
                  <w:u w:val="single"/>
                </w:rPr>
                <w:t>fba</w:t>
              </w:r>
              <w:r w:rsidRPr="00AE56FF">
                <w:rPr>
                  <w:rFonts w:ascii="Times New Roman" w:hAnsi="Times New Roman"/>
                  <w:color w:val="0000FF"/>
                  <w:u w:val="single"/>
                  <w:lang w:val="ru-RU"/>
                </w:rPr>
                <w:t>62</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Обобщение пройденного материала по литературе второй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века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/9862089</w:t>
              </w:r>
              <w:r>
                <w:rPr>
                  <w:rFonts w:ascii="Times New Roman" w:hAnsi="Times New Roman"/>
                  <w:color w:val="0000FF"/>
                  <w:u w:val="single"/>
                </w:rPr>
                <w:t>c</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100</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Внеклассное чтение «В мире современной литературы»</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/5</w:t>
              </w:r>
              <w:r>
                <w:rPr>
                  <w:rFonts w:ascii="Times New Roman" w:hAnsi="Times New Roman"/>
                  <w:color w:val="0000FF"/>
                  <w:u w:val="single"/>
                </w:rPr>
                <w:t>a</w:t>
              </w:r>
              <w:r w:rsidRPr="00AE56FF">
                <w:rPr>
                  <w:rFonts w:ascii="Times New Roman" w:hAnsi="Times New Roman"/>
                  <w:color w:val="0000FF"/>
                  <w:u w:val="single"/>
                  <w:lang w:val="ru-RU"/>
                </w:rPr>
                <w:t>351</w:t>
              </w:r>
              <w:r>
                <w:rPr>
                  <w:rFonts w:ascii="Times New Roman" w:hAnsi="Times New Roman"/>
                  <w:color w:val="0000FF"/>
                  <w:u w:val="single"/>
                </w:rPr>
                <w:t>bd</w:t>
              </w:r>
              <w:r w:rsidRPr="00AE56FF">
                <w:rPr>
                  <w:rFonts w:ascii="Times New Roman" w:hAnsi="Times New Roman"/>
                  <w:color w:val="0000FF"/>
                  <w:u w:val="single"/>
                  <w:lang w:val="ru-RU"/>
                </w:rPr>
                <w:t>7</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101</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AE56FF">
              <w:rPr>
                <w:rFonts w:ascii="Times New Roman" w:hAnsi="Times New Roman"/>
                <w:color w:val="000000"/>
                <w:sz w:val="24"/>
                <w:lang w:val="ru-RU"/>
              </w:rPr>
              <w:t>Х века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ce</w:t>
              </w:r>
              <w:r w:rsidRPr="00AE56FF">
                <w:rPr>
                  <w:rFonts w:ascii="Times New Roman" w:hAnsi="Times New Roman"/>
                  <w:color w:val="0000FF"/>
                  <w:u w:val="single"/>
                  <w:lang w:val="ru-RU"/>
                </w:rPr>
                <w:t>9871</w:t>
              </w:r>
              <w:r>
                <w:rPr>
                  <w:rFonts w:ascii="Times New Roman" w:hAnsi="Times New Roman"/>
                  <w:color w:val="0000FF"/>
                  <w:u w:val="single"/>
                </w:rPr>
                <w:t>fb</w:t>
              </w:r>
            </w:hyperlink>
          </w:p>
        </w:tc>
      </w:tr>
      <w:tr w:rsidR="006A7333" w:rsidRPr="00DA70CF" w:rsidTr="00A21E3D">
        <w:trPr>
          <w:trHeight w:val="144"/>
          <w:tblCellSpacing w:w="0" w:type="dxa"/>
        </w:trPr>
        <w:tc>
          <w:tcPr>
            <w:tcW w:w="812" w:type="dxa"/>
            <w:tcMar>
              <w:top w:w="50" w:type="dxa"/>
              <w:left w:w="100" w:type="dxa"/>
            </w:tcMar>
            <w:vAlign w:val="center"/>
          </w:tcPr>
          <w:p w:rsidR="006A7333" w:rsidRDefault="00BD728B">
            <w:pPr>
              <w:spacing w:after="0"/>
            </w:pPr>
            <w:r>
              <w:rPr>
                <w:rFonts w:ascii="Times New Roman" w:hAnsi="Times New Roman"/>
                <w:color w:val="000000"/>
                <w:sz w:val="24"/>
              </w:rPr>
              <w:t>102</w:t>
            </w:r>
          </w:p>
        </w:tc>
        <w:tc>
          <w:tcPr>
            <w:tcW w:w="3256"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AE56FF">
              <w:rPr>
                <w:rFonts w:ascii="Times New Roman" w:hAnsi="Times New Roman"/>
                <w:color w:val="000000"/>
                <w:sz w:val="24"/>
                <w:lang w:val="ru-RU"/>
              </w:rPr>
              <w:t>Х века</w:t>
            </w:r>
          </w:p>
        </w:tc>
        <w:tc>
          <w:tcPr>
            <w:tcW w:w="1512"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6A7333" w:rsidRPr="00C82EFD" w:rsidRDefault="00C82EFD">
            <w:pPr>
              <w:spacing w:after="0"/>
              <w:ind w:left="135"/>
              <w:jc w:val="center"/>
              <w:rPr>
                <w:rFonts w:ascii="Times New Roman" w:hAnsi="Times New Roman" w:cs="Times New Roman"/>
                <w:sz w:val="24"/>
                <w:szCs w:val="24"/>
              </w:rPr>
            </w:pPr>
            <w:r w:rsidRPr="00C82EFD">
              <w:rPr>
                <w:rFonts w:ascii="Times New Roman" w:hAnsi="Times New Roman" w:cs="Times New Roman"/>
                <w:sz w:val="24"/>
                <w:szCs w:val="24"/>
              </w:rPr>
              <w:t>0</w:t>
            </w:r>
          </w:p>
        </w:tc>
        <w:tc>
          <w:tcPr>
            <w:tcW w:w="2769"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/43</w:t>
              </w:r>
              <w:r>
                <w:rPr>
                  <w:rFonts w:ascii="Times New Roman" w:hAnsi="Times New Roman"/>
                  <w:color w:val="0000FF"/>
                  <w:u w:val="single"/>
                </w:rPr>
                <w:t>fc</w:t>
              </w:r>
              <w:r w:rsidRPr="00AE56FF">
                <w:rPr>
                  <w:rFonts w:ascii="Times New Roman" w:hAnsi="Times New Roman"/>
                  <w:color w:val="0000FF"/>
                  <w:u w:val="single"/>
                  <w:lang w:val="ru-RU"/>
                </w:rPr>
                <w:t>8660</w:t>
              </w:r>
            </w:hyperlink>
          </w:p>
        </w:tc>
      </w:tr>
      <w:tr w:rsidR="006A7333" w:rsidTr="00A21E3D">
        <w:trPr>
          <w:trHeight w:val="144"/>
          <w:tblCellSpacing w:w="0" w:type="dxa"/>
        </w:trPr>
        <w:tc>
          <w:tcPr>
            <w:tcW w:w="0" w:type="auto"/>
            <w:gridSpan w:val="2"/>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ОБЩЕЕ КОЛИЧЕСТВО ЧАСОВ ПО ПРОГРАММЕ</w:t>
            </w:r>
          </w:p>
        </w:tc>
        <w:tc>
          <w:tcPr>
            <w:tcW w:w="237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321" w:type="dxa"/>
            <w:tcMar>
              <w:top w:w="50" w:type="dxa"/>
              <w:left w:w="100" w:type="dxa"/>
            </w:tcMar>
            <w:vAlign w:val="center"/>
          </w:tcPr>
          <w:p w:rsidR="006A7333" w:rsidRPr="00C82EFD" w:rsidRDefault="00BD728B">
            <w:pPr>
              <w:spacing w:after="0"/>
              <w:ind w:left="135"/>
              <w:jc w:val="center"/>
              <w:rPr>
                <w:rFonts w:ascii="Times New Roman" w:hAnsi="Times New Roman" w:cs="Times New Roman"/>
                <w:sz w:val="24"/>
                <w:szCs w:val="24"/>
              </w:rPr>
            </w:pPr>
            <w:r w:rsidRPr="00C82EFD">
              <w:rPr>
                <w:rFonts w:ascii="Times New Roman" w:hAnsi="Times New Roman" w:cs="Times New Roman"/>
                <w:color w:val="000000"/>
                <w:sz w:val="24"/>
                <w:szCs w:val="24"/>
              </w:rPr>
              <w:t xml:space="preserve"> 7 </w:t>
            </w:r>
          </w:p>
        </w:tc>
        <w:tc>
          <w:tcPr>
            <w:tcW w:w="0" w:type="auto"/>
            <w:tcMar>
              <w:top w:w="50" w:type="dxa"/>
              <w:left w:w="100" w:type="dxa"/>
            </w:tcMar>
            <w:vAlign w:val="center"/>
          </w:tcPr>
          <w:p w:rsidR="006A7333" w:rsidRDefault="006A7333"/>
        </w:tc>
      </w:tr>
    </w:tbl>
    <w:p w:rsidR="006A7333" w:rsidRDefault="006A7333">
      <w:pPr>
        <w:sectPr w:rsidR="006A7333">
          <w:pgSz w:w="16383" w:h="11906" w:orient="landscape"/>
          <w:pgMar w:top="1134" w:right="850" w:bottom="1134" w:left="1701" w:header="720" w:footer="720" w:gutter="0"/>
          <w:cols w:space="720"/>
        </w:sectPr>
      </w:pPr>
    </w:p>
    <w:p w:rsidR="006A7333" w:rsidRDefault="00BD728B">
      <w:pPr>
        <w:spacing w:after="0"/>
        <w:ind w:left="120"/>
      </w:pPr>
      <w:r>
        <w:rPr>
          <w:rFonts w:ascii="Times New Roman" w:hAnsi="Times New Roman"/>
          <w:b/>
          <w:color w:val="000000"/>
          <w:sz w:val="28"/>
        </w:rPr>
        <w:lastRenderedPageBreak/>
        <w:t xml:space="preserve"> 11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0"/>
        <w:gridCol w:w="4583"/>
        <w:gridCol w:w="2367"/>
        <w:gridCol w:w="2315"/>
        <w:gridCol w:w="2972"/>
      </w:tblGrid>
      <w:tr w:rsidR="006A7333">
        <w:trPr>
          <w:trHeight w:val="144"/>
          <w:tblCellSpacing w:w="0" w:type="dxa"/>
        </w:trPr>
        <w:tc>
          <w:tcPr>
            <w:tcW w:w="810" w:type="dxa"/>
            <w:vMerge w:val="restart"/>
            <w:tcMar>
              <w:top w:w="50" w:type="dxa"/>
              <w:left w:w="100" w:type="dxa"/>
            </w:tcMar>
            <w:vAlign w:val="center"/>
          </w:tcPr>
          <w:p w:rsidR="006A7333" w:rsidRDefault="00BD728B">
            <w:pPr>
              <w:spacing w:after="0"/>
              <w:ind w:left="135"/>
            </w:pPr>
            <w:r>
              <w:rPr>
                <w:rFonts w:ascii="Times New Roman" w:hAnsi="Times New Roman"/>
                <w:b/>
                <w:color w:val="000000"/>
                <w:sz w:val="24"/>
              </w:rPr>
              <w:t xml:space="preserve">№ п/п </w:t>
            </w:r>
          </w:p>
          <w:p w:rsidR="006A7333" w:rsidRDefault="006A7333">
            <w:pPr>
              <w:spacing w:after="0"/>
              <w:ind w:left="135"/>
            </w:pPr>
          </w:p>
        </w:tc>
        <w:tc>
          <w:tcPr>
            <w:tcW w:w="3285" w:type="dxa"/>
            <w:vMerge w:val="restart"/>
            <w:tcMar>
              <w:top w:w="50" w:type="dxa"/>
              <w:left w:w="100" w:type="dxa"/>
            </w:tcMar>
            <w:vAlign w:val="center"/>
          </w:tcPr>
          <w:p w:rsidR="006A7333" w:rsidRDefault="00BD728B">
            <w:pPr>
              <w:spacing w:after="0"/>
              <w:ind w:left="135"/>
            </w:pPr>
            <w:r>
              <w:rPr>
                <w:rFonts w:ascii="Times New Roman" w:hAnsi="Times New Roman"/>
                <w:b/>
                <w:color w:val="000000"/>
                <w:sz w:val="24"/>
              </w:rPr>
              <w:t xml:space="preserve">Тема урока </w:t>
            </w:r>
          </w:p>
          <w:p w:rsidR="006A7333" w:rsidRDefault="006A7333">
            <w:pPr>
              <w:spacing w:after="0"/>
              <w:ind w:left="135"/>
            </w:pPr>
          </w:p>
        </w:tc>
        <w:tc>
          <w:tcPr>
            <w:tcW w:w="0" w:type="auto"/>
            <w:gridSpan w:val="2"/>
            <w:tcMar>
              <w:top w:w="50" w:type="dxa"/>
              <w:left w:w="100" w:type="dxa"/>
            </w:tcMar>
            <w:vAlign w:val="center"/>
          </w:tcPr>
          <w:p w:rsidR="006A7333" w:rsidRDefault="00BD728B">
            <w:pPr>
              <w:spacing w:after="0"/>
            </w:pPr>
            <w:r>
              <w:rPr>
                <w:rFonts w:ascii="Times New Roman" w:hAnsi="Times New Roman"/>
                <w:b/>
                <w:color w:val="000000"/>
                <w:sz w:val="24"/>
              </w:rPr>
              <w:t>Количество часов</w:t>
            </w:r>
          </w:p>
        </w:tc>
        <w:tc>
          <w:tcPr>
            <w:tcW w:w="2763" w:type="dxa"/>
            <w:vMerge w:val="restart"/>
            <w:tcMar>
              <w:top w:w="50" w:type="dxa"/>
              <w:left w:w="100" w:type="dxa"/>
            </w:tcMar>
            <w:vAlign w:val="center"/>
          </w:tcPr>
          <w:p w:rsidR="006A7333" w:rsidRDefault="00BD728B">
            <w:pPr>
              <w:spacing w:after="0"/>
              <w:ind w:left="135"/>
            </w:pPr>
            <w:r>
              <w:rPr>
                <w:rFonts w:ascii="Times New Roman" w:hAnsi="Times New Roman"/>
                <w:b/>
                <w:color w:val="000000"/>
                <w:sz w:val="24"/>
              </w:rPr>
              <w:t xml:space="preserve">Электронные цифровые образовательные ресурсы </w:t>
            </w:r>
          </w:p>
          <w:p w:rsidR="006A7333" w:rsidRDefault="006A7333">
            <w:pPr>
              <w:spacing w:after="0"/>
              <w:ind w:left="135"/>
            </w:pPr>
          </w:p>
        </w:tc>
      </w:tr>
      <w:tr w:rsidR="006A7333">
        <w:trPr>
          <w:trHeight w:val="144"/>
          <w:tblCellSpacing w:w="0" w:type="dxa"/>
        </w:trPr>
        <w:tc>
          <w:tcPr>
            <w:tcW w:w="0" w:type="auto"/>
            <w:vMerge/>
            <w:tcBorders>
              <w:top w:val="nil"/>
            </w:tcBorders>
            <w:tcMar>
              <w:top w:w="50" w:type="dxa"/>
              <w:left w:w="100" w:type="dxa"/>
            </w:tcMar>
          </w:tcPr>
          <w:p w:rsidR="006A7333" w:rsidRDefault="006A7333"/>
        </w:tc>
        <w:tc>
          <w:tcPr>
            <w:tcW w:w="0" w:type="auto"/>
            <w:vMerge/>
            <w:tcBorders>
              <w:top w:val="nil"/>
            </w:tcBorders>
            <w:tcMar>
              <w:top w:w="50" w:type="dxa"/>
              <w:left w:w="100" w:type="dxa"/>
            </w:tcMar>
          </w:tcPr>
          <w:p w:rsidR="006A7333" w:rsidRDefault="006A7333"/>
        </w:tc>
        <w:tc>
          <w:tcPr>
            <w:tcW w:w="1506" w:type="dxa"/>
            <w:tcMar>
              <w:top w:w="50" w:type="dxa"/>
              <w:left w:w="100" w:type="dxa"/>
            </w:tcMar>
            <w:vAlign w:val="center"/>
          </w:tcPr>
          <w:p w:rsidR="006A7333" w:rsidRDefault="00BD728B">
            <w:pPr>
              <w:spacing w:after="0"/>
              <w:ind w:left="135"/>
            </w:pPr>
            <w:r>
              <w:rPr>
                <w:rFonts w:ascii="Times New Roman" w:hAnsi="Times New Roman"/>
                <w:b/>
                <w:color w:val="000000"/>
                <w:sz w:val="24"/>
              </w:rPr>
              <w:t xml:space="preserve">Всего </w:t>
            </w:r>
          </w:p>
          <w:p w:rsidR="006A7333" w:rsidRDefault="006A7333">
            <w:pPr>
              <w:spacing w:after="0"/>
              <w:ind w:left="135"/>
            </w:pPr>
          </w:p>
        </w:tc>
        <w:tc>
          <w:tcPr>
            <w:tcW w:w="2315" w:type="dxa"/>
            <w:tcMar>
              <w:top w:w="50" w:type="dxa"/>
              <w:left w:w="100" w:type="dxa"/>
            </w:tcMar>
            <w:vAlign w:val="center"/>
          </w:tcPr>
          <w:p w:rsidR="006A7333" w:rsidRDefault="00BD728B">
            <w:pPr>
              <w:spacing w:after="0"/>
              <w:ind w:left="135"/>
            </w:pPr>
            <w:r>
              <w:rPr>
                <w:rFonts w:ascii="Times New Roman" w:hAnsi="Times New Roman"/>
                <w:b/>
                <w:color w:val="000000"/>
                <w:sz w:val="24"/>
              </w:rPr>
              <w:t xml:space="preserve">Контрольные работы </w:t>
            </w:r>
          </w:p>
          <w:p w:rsidR="006A7333" w:rsidRDefault="006A7333">
            <w:pPr>
              <w:spacing w:after="0"/>
              <w:ind w:left="135"/>
            </w:pPr>
          </w:p>
        </w:tc>
        <w:tc>
          <w:tcPr>
            <w:tcW w:w="0" w:type="auto"/>
            <w:vMerge/>
            <w:tcBorders>
              <w:top w:val="nil"/>
            </w:tcBorders>
            <w:tcMar>
              <w:top w:w="50" w:type="dxa"/>
              <w:left w:w="100" w:type="dxa"/>
            </w:tcMar>
          </w:tcPr>
          <w:p w:rsidR="006A7333" w:rsidRDefault="006A7333"/>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1</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Введение в курс русской литературы ХХ века. Основные этапы жизни и творчества А.И. Куприна. </w:t>
            </w:r>
            <w:r>
              <w:rPr>
                <w:rFonts w:ascii="Times New Roman" w:hAnsi="Times New Roman"/>
                <w:color w:val="000000"/>
                <w:sz w:val="24"/>
              </w:rPr>
              <w:t>Проблематика рассказов писателя</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/95</w:t>
              </w:r>
              <w:r>
                <w:rPr>
                  <w:rFonts w:ascii="Times New Roman" w:hAnsi="Times New Roman"/>
                  <w:color w:val="0000FF"/>
                  <w:u w:val="single"/>
                </w:rPr>
                <w:t>e</w:t>
              </w:r>
              <w:r w:rsidRPr="00AE56FF">
                <w:rPr>
                  <w:rFonts w:ascii="Times New Roman" w:hAnsi="Times New Roman"/>
                  <w:color w:val="0000FF"/>
                  <w:u w:val="single"/>
                  <w:lang w:val="ru-RU"/>
                </w:rPr>
                <w:t>95939</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2</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Своеобразие сюжета повести А.И. Куприна «Гранатовый браслет». </w:t>
            </w:r>
            <w:r>
              <w:rPr>
                <w:rFonts w:ascii="Times New Roman" w:hAnsi="Times New Roman"/>
                <w:color w:val="000000"/>
                <w:sz w:val="24"/>
              </w:rPr>
              <w:t>Художественное мастерство писателя</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/27520</w:t>
              </w:r>
              <w:r>
                <w:rPr>
                  <w:rFonts w:ascii="Times New Roman" w:hAnsi="Times New Roman"/>
                  <w:color w:val="0000FF"/>
                  <w:u w:val="single"/>
                </w:rPr>
                <w:t>b</w:t>
              </w:r>
              <w:r w:rsidRPr="00AE56FF">
                <w:rPr>
                  <w:rFonts w:ascii="Times New Roman" w:hAnsi="Times New Roman"/>
                  <w:color w:val="0000FF"/>
                  <w:u w:val="single"/>
                  <w:lang w:val="ru-RU"/>
                </w:rPr>
                <w:t>55</w:t>
              </w:r>
            </w:hyperlink>
          </w:p>
        </w:tc>
      </w:tr>
      <w:tr w:rsidR="006A7333">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3</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Основные этапы жизни и творчества Л.Н. Андреева. На перепутьях реализма и модернизма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Default="00BD728B">
            <w:pPr>
              <w:spacing w:after="0"/>
              <w:ind w:left="135"/>
            </w:pPr>
            <w:r>
              <w:rPr>
                <w:rFonts w:ascii="Times New Roman" w:hAnsi="Times New Roman"/>
                <w:color w:val="000000"/>
                <w:sz w:val="24"/>
              </w:rPr>
              <w:t>Библиотека ЦОК ttps://m.edsoo.ru/23c10265</w:t>
            </w:r>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4</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Проблематика рассказа Л.Н. Андреева «Иуда Искариот». </w:t>
            </w:r>
            <w:r>
              <w:rPr>
                <w:rFonts w:ascii="Times New Roman" w:hAnsi="Times New Roman"/>
                <w:color w:val="000000"/>
                <w:sz w:val="24"/>
              </w:rPr>
              <w:t>Трагическое мироощущение автора</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acd</w:t>
              </w:r>
              <w:r w:rsidRPr="00AE56FF">
                <w:rPr>
                  <w:rFonts w:ascii="Times New Roman" w:hAnsi="Times New Roman"/>
                  <w:color w:val="0000FF"/>
                  <w:u w:val="single"/>
                  <w:lang w:val="ru-RU"/>
                </w:rPr>
                <w:t>14599</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5</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Основные этапы жизни и творчества М. Горького. Романтический пафос и </w:t>
            </w:r>
            <w:proofErr w:type="gramStart"/>
            <w:r w:rsidRPr="00AE56FF">
              <w:rPr>
                <w:rFonts w:ascii="Times New Roman" w:hAnsi="Times New Roman"/>
                <w:color w:val="000000"/>
                <w:sz w:val="24"/>
                <w:lang w:val="ru-RU"/>
              </w:rPr>
              <w:t>суровая</w:t>
            </w:r>
            <w:proofErr w:type="gramEnd"/>
            <w:r w:rsidRPr="00AE56FF">
              <w:rPr>
                <w:rFonts w:ascii="Times New Roman" w:hAnsi="Times New Roman"/>
                <w:color w:val="000000"/>
                <w:sz w:val="24"/>
                <w:lang w:val="ru-RU"/>
              </w:rPr>
              <w:t xml:space="preserve"> правда рассказов писателя</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/01</w:t>
              </w:r>
              <w:r>
                <w:rPr>
                  <w:rFonts w:ascii="Times New Roman" w:hAnsi="Times New Roman"/>
                  <w:color w:val="0000FF"/>
                  <w:u w:val="single"/>
                </w:rPr>
                <w:t>a</w:t>
              </w:r>
              <w:r w:rsidRPr="00AE56FF">
                <w:rPr>
                  <w:rFonts w:ascii="Times New Roman" w:hAnsi="Times New Roman"/>
                  <w:color w:val="0000FF"/>
                  <w:u w:val="single"/>
                  <w:lang w:val="ru-RU"/>
                </w:rPr>
                <w:t>2</w:t>
              </w:r>
              <w:r>
                <w:rPr>
                  <w:rFonts w:ascii="Times New Roman" w:hAnsi="Times New Roman"/>
                  <w:color w:val="0000FF"/>
                  <w:u w:val="single"/>
                </w:rPr>
                <w:t>c</w:t>
              </w:r>
              <w:r w:rsidRPr="00AE56FF">
                <w:rPr>
                  <w:rFonts w:ascii="Times New Roman" w:hAnsi="Times New Roman"/>
                  <w:color w:val="0000FF"/>
                  <w:u w:val="single"/>
                  <w:lang w:val="ru-RU"/>
                </w:rPr>
                <w:t>7</w:t>
              </w:r>
              <w:r>
                <w:rPr>
                  <w:rFonts w:ascii="Times New Roman" w:hAnsi="Times New Roman"/>
                  <w:color w:val="0000FF"/>
                  <w:u w:val="single"/>
                </w:rPr>
                <w:t>af</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6</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/1515426</w:t>
              </w:r>
              <w:r>
                <w:rPr>
                  <w:rFonts w:ascii="Times New Roman" w:hAnsi="Times New Roman"/>
                  <w:color w:val="0000FF"/>
                  <w:u w:val="single"/>
                </w:rPr>
                <w:t>d</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7</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Тематика, проблематика, система образов драмы «На дне»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d</w:t>
              </w:r>
              <w:r w:rsidRPr="00AE56FF">
                <w:rPr>
                  <w:rFonts w:ascii="Times New Roman" w:hAnsi="Times New Roman"/>
                  <w:color w:val="0000FF"/>
                  <w:u w:val="single"/>
                  <w:lang w:val="ru-RU"/>
                </w:rPr>
                <w:t>7569</w:t>
              </w:r>
              <w:r>
                <w:rPr>
                  <w:rFonts w:ascii="Times New Roman" w:hAnsi="Times New Roman"/>
                  <w:color w:val="0000FF"/>
                  <w:u w:val="single"/>
                </w:rPr>
                <w:t>e</w:t>
              </w:r>
              <w:r w:rsidRPr="00AE56FF">
                <w:rPr>
                  <w:rFonts w:ascii="Times New Roman" w:hAnsi="Times New Roman"/>
                  <w:color w:val="0000FF"/>
                  <w:u w:val="single"/>
                  <w:lang w:val="ru-RU"/>
                </w:rPr>
                <w:t>76</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8</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«Три правды» в пьесе «На дне» и их </w:t>
            </w:r>
            <w:r w:rsidRPr="00AE56FF">
              <w:rPr>
                <w:rFonts w:ascii="Times New Roman" w:hAnsi="Times New Roman"/>
                <w:color w:val="000000"/>
                <w:sz w:val="24"/>
                <w:lang w:val="ru-RU"/>
              </w:rPr>
              <w:lastRenderedPageBreak/>
              <w:t>трагическое столкновение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75</w:t>
              </w:r>
              <w:r>
                <w:rPr>
                  <w:rFonts w:ascii="Times New Roman" w:hAnsi="Times New Roman"/>
                  <w:color w:val="0000FF"/>
                  <w:u w:val="single"/>
                </w:rPr>
                <w:t>ced</w:t>
              </w:r>
              <w:r w:rsidRPr="00AE56FF">
                <w:rPr>
                  <w:rFonts w:ascii="Times New Roman" w:hAnsi="Times New Roman"/>
                  <w:color w:val="0000FF"/>
                  <w:u w:val="single"/>
                  <w:lang w:val="ru-RU"/>
                </w:rPr>
                <w:t>78</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Новаторство Горького-драматурга. Сценическая судьба пьесы «На дне»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bd</w:t>
              </w:r>
              <w:r w:rsidRPr="00AE56FF">
                <w:rPr>
                  <w:rFonts w:ascii="Times New Roman" w:hAnsi="Times New Roman"/>
                  <w:color w:val="0000FF"/>
                  <w:u w:val="single"/>
                  <w:lang w:val="ru-RU"/>
                </w:rPr>
                <w:t>6</w:t>
              </w:r>
              <w:r>
                <w:rPr>
                  <w:rFonts w:ascii="Times New Roman" w:hAnsi="Times New Roman"/>
                  <w:color w:val="0000FF"/>
                  <w:u w:val="single"/>
                </w:rPr>
                <w:t>b</w:t>
              </w:r>
              <w:r w:rsidRPr="00AE56FF">
                <w:rPr>
                  <w:rFonts w:ascii="Times New Roman" w:hAnsi="Times New Roman"/>
                  <w:color w:val="0000FF"/>
                  <w:u w:val="single"/>
                  <w:lang w:val="ru-RU"/>
                </w:rPr>
                <w:t>11</w:t>
              </w:r>
              <w:r>
                <w:rPr>
                  <w:rFonts w:ascii="Times New Roman" w:hAnsi="Times New Roman"/>
                  <w:color w:val="0000FF"/>
                  <w:u w:val="single"/>
                </w:rPr>
                <w:t>ec</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10</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Развитие речи. Подготовка к домашнему сочинению по пьесе М. Горького «На дне»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/32</w:t>
              </w:r>
              <w:r>
                <w:rPr>
                  <w:rFonts w:ascii="Times New Roman" w:hAnsi="Times New Roman"/>
                  <w:color w:val="0000FF"/>
                  <w:u w:val="single"/>
                </w:rPr>
                <w:t>f</w:t>
              </w:r>
              <w:r w:rsidRPr="00AE56FF">
                <w:rPr>
                  <w:rFonts w:ascii="Times New Roman" w:hAnsi="Times New Roman"/>
                  <w:color w:val="0000FF"/>
                  <w:u w:val="single"/>
                  <w:lang w:val="ru-RU"/>
                </w:rPr>
                <w:t>63</w:t>
              </w:r>
              <w:r>
                <w:rPr>
                  <w:rFonts w:ascii="Times New Roman" w:hAnsi="Times New Roman"/>
                  <w:color w:val="0000FF"/>
                  <w:u w:val="single"/>
                </w:rPr>
                <w:t>f</w:t>
              </w:r>
              <w:r w:rsidRPr="00AE56FF">
                <w:rPr>
                  <w:rFonts w:ascii="Times New Roman" w:hAnsi="Times New Roman"/>
                  <w:color w:val="0000FF"/>
                  <w:u w:val="single"/>
                  <w:lang w:val="ru-RU"/>
                </w:rPr>
                <w:t>9</w:t>
              </w:r>
              <w:r>
                <w:rPr>
                  <w:rFonts w:ascii="Times New Roman" w:hAnsi="Times New Roman"/>
                  <w:color w:val="0000FF"/>
                  <w:u w:val="single"/>
                </w:rPr>
                <w:t>f</w:t>
              </w:r>
            </w:hyperlink>
            <w:r w:rsidRPr="00AE56FF">
              <w:rPr>
                <w:rFonts w:ascii="Times New Roman" w:hAnsi="Times New Roman"/>
                <w:color w:val="000000"/>
                <w:sz w:val="24"/>
                <w:lang w:val="ru-RU"/>
              </w:rPr>
              <w:t xml:space="preserve"> </w:t>
            </w:r>
            <w:hyperlink r:id="rId16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/944</w:t>
              </w:r>
              <w:r>
                <w:rPr>
                  <w:rFonts w:ascii="Times New Roman" w:hAnsi="Times New Roman"/>
                  <w:color w:val="0000FF"/>
                  <w:u w:val="single"/>
                </w:rPr>
                <w:t>db</w:t>
              </w:r>
              <w:r w:rsidRPr="00AE56FF">
                <w:rPr>
                  <w:rFonts w:ascii="Times New Roman" w:hAnsi="Times New Roman"/>
                  <w:color w:val="0000FF"/>
                  <w:u w:val="single"/>
                  <w:lang w:val="ru-RU"/>
                </w:rPr>
                <w:t>530</w:t>
              </w:r>
            </w:hyperlink>
          </w:p>
        </w:tc>
      </w:tr>
      <w:tr w:rsidR="006A7333">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11</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Подготовка к сочинению по пьесе М. Горького «На дне»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Default="006A7333">
            <w:pPr>
              <w:spacing w:after="0"/>
              <w:ind w:left="135"/>
            </w:pPr>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12</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Серебряный век русской литературы. Эстетические программы модернистских объединений</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/0</w:t>
              </w:r>
              <w:r>
                <w:rPr>
                  <w:rFonts w:ascii="Times New Roman" w:hAnsi="Times New Roman"/>
                  <w:color w:val="0000FF"/>
                  <w:u w:val="single"/>
                </w:rPr>
                <w:t>d</w:t>
              </w:r>
              <w:r w:rsidRPr="00AE56FF">
                <w:rPr>
                  <w:rFonts w:ascii="Times New Roman" w:hAnsi="Times New Roman"/>
                  <w:color w:val="0000FF"/>
                  <w:u w:val="single"/>
                  <w:lang w:val="ru-RU"/>
                </w:rPr>
                <w:t>3032</w:t>
              </w:r>
              <w:r>
                <w:rPr>
                  <w:rFonts w:ascii="Times New Roman" w:hAnsi="Times New Roman"/>
                  <w:color w:val="0000FF"/>
                  <w:u w:val="single"/>
                </w:rPr>
                <w:t>f</w:t>
              </w:r>
              <w:r w:rsidRPr="00AE56FF">
                <w:rPr>
                  <w:rFonts w:ascii="Times New Roman" w:hAnsi="Times New Roman"/>
                  <w:color w:val="0000FF"/>
                  <w:u w:val="single"/>
                  <w:lang w:val="ru-RU"/>
                </w:rPr>
                <w:t>0</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13</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Художественный мир поэта (на выбор К.Д. Бальмонта, М.А. Волошина, Н.С. Гумилёва и других). </w:t>
            </w:r>
            <w:r>
              <w:rPr>
                <w:rFonts w:ascii="Times New Roman" w:hAnsi="Times New Roman"/>
                <w:color w:val="000000"/>
                <w:sz w:val="24"/>
              </w:rPr>
              <w:t>Основные темы и мотивы лирики поэта</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/0</w:t>
              </w:r>
              <w:r>
                <w:rPr>
                  <w:rFonts w:ascii="Times New Roman" w:hAnsi="Times New Roman"/>
                  <w:color w:val="0000FF"/>
                  <w:u w:val="single"/>
                </w:rPr>
                <w:t>ca</w:t>
              </w:r>
              <w:r w:rsidRPr="00AE56FF">
                <w:rPr>
                  <w:rFonts w:ascii="Times New Roman" w:hAnsi="Times New Roman"/>
                  <w:color w:val="0000FF"/>
                  <w:u w:val="single"/>
                  <w:lang w:val="ru-RU"/>
                </w:rPr>
                <w:t>8</w:t>
              </w:r>
              <w:r>
                <w:rPr>
                  <w:rFonts w:ascii="Times New Roman" w:hAnsi="Times New Roman"/>
                  <w:color w:val="0000FF"/>
                  <w:u w:val="single"/>
                </w:rPr>
                <w:t>c</w:t>
              </w:r>
              <w:r w:rsidRPr="00AE56FF">
                <w:rPr>
                  <w:rFonts w:ascii="Times New Roman" w:hAnsi="Times New Roman"/>
                  <w:color w:val="0000FF"/>
                  <w:u w:val="single"/>
                  <w:lang w:val="ru-RU"/>
                </w:rPr>
                <w:t>4</w:t>
              </w:r>
              <w:r>
                <w:rPr>
                  <w:rFonts w:ascii="Times New Roman" w:hAnsi="Times New Roman"/>
                  <w:color w:val="0000FF"/>
                  <w:u w:val="single"/>
                </w:rPr>
                <w:t>af</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14</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/4</w:t>
              </w:r>
              <w:r>
                <w:rPr>
                  <w:rFonts w:ascii="Times New Roman" w:hAnsi="Times New Roman"/>
                  <w:color w:val="0000FF"/>
                  <w:u w:val="single"/>
                </w:rPr>
                <w:t>e</w:t>
              </w:r>
              <w:r w:rsidRPr="00AE56FF">
                <w:rPr>
                  <w:rFonts w:ascii="Times New Roman" w:hAnsi="Times New Roman"/>
                  <w:color w:val="0000FF"/>
                  <w:u w:val="single"/>
                  <w:lang w:val="ru-RU"/>
                </w:rPr>
                <w:t>37</w:t>
              </w:r>
              <w:r>
                <w:rPr>
                  <w:rFonts w:ascii="Times New Roman" w:hAnsi="Times New Roman"/>
                  <w:color w:val="0000FF"/>
                  <w:u w:val="single"/>
                </w:rPr>
                <w:t>b</w:t>
              </w:r>
              <w:r w:rsidRPr="00AE56FF">
                <w:rPr>
                  <w:rFonts w:ascii="Times New Roman" w:hAnsi="Times New Roman"/>
                  <w:color w:val="0000FF"/>
                  <w:u w:val="single"/>
                  <w:lang w:val="ru-RU"/>
                </w:rPr>
                <w:t>148</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15</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Основные этапы жизни и творчества И.А. Бунина. Темы и мотивы рассказов писателя</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/061</w:t>
              </w:r>
              <w:r>
                <w:rPr>
                  <w:rFonts w:ascii="Times New Roman" w:hAnsi="Times New Roman"/>
                  <w:color w:val="0000FF"/>
                  <w:u w:val="single"/>
                </w:rPr>
                <w:t>d</w:t>
              </w:r>
              <w:r w:rsidRPr="00AE56FF">
                <w:rPr>
                  <w:rFonts w:ascii="Times New Roman" w:hAnsi="Times New Roman"/>
                  <w:color w:val="0000FF"/>
                  <w:u w:val="single"/>
                  <w:lang w:val="ru-RU"/>
                </w:rPr>
                <w:t>72</w:t>
              </w:r>
              <w:r>
                <w:rPr>
                  <w:rFonts w:ascii="Times New Roman" w:hAnsi="Times New Roman"/>
                  <w:color w:val="0000FF"/>
                  <w:u w:val="single"/>
                </w:rPr>
                <w:t>d</w:t>
              </w:r>
              <w:r w:rsidRPr="00AE56FF">
                <w:rPr>
                  <w:rFonts w:ascii="Times New Roman" w:hAnsi="Times New Roman"/>
                  <w:color w:val="0000FF"/>
                  <w:u w:val="single"/>
                  <w:lang w:val="ru-RU"/>
                </w:rPr>
                <w:t>1</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16</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Тема любви в произведениях И.А. Бунина «Чистый понедельник». </w:t>
            </w:r>
            <w:r>
              <w:rPr>
                <w:rFonts w:ascii="Times New Roman" w:hAnsi="Times New Roman"/>
                <w:color w:val="000000"/>
                <w:sz w:val="24"/>
              </w:rPr>
              <w:t>Образ Родины</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/5</w:t>
              </w:r>
              <w:r>
                <w:rPr>
                  <w:rFonts w:ascii="Times New Roman" w:hAnsi="Times New Roman"/>
                  <w:color w:val="0000FF"/>
                  <w:u w:val="single"/>
                </w:rPr>
                <w:t>b</w:t>
              </w:r>
              <w:r w:rsidRPr="00AE56FF">
                <w:rPr>
                  <w:rFonts w:ascii="Times New Roman" w:hAnsi="Times New Roman"/>
                  <w:color w:val="0000FF"/>
                  <w:u w:val="single"/>
                  <w:lang w:val="ru-RU"/>
                </w:rPr>
                <w:t>1</w:t>
              </w:r>
              <w:r>
                <w:rPr>
                  <w:rFonts w:ascii="Times New Roman" w:hAnsi="Times New Roman"/>
                  <w:color w:val="0000FF"/>
                  <w:u w:val="single"/>
                </w:rPr>
                <w:t>e</w:t>
              </w:r>
              <w:r w:rsidRPr="00AE56FF">
                <w:rPr>
                  <w:rFonts w:ascii="Times New Roman" w:hAnsi="Times New Roman"/>
                  <w:color w:val="0000FF"/>
                  <w:u w:val="single"/>
                  <w:lang w:val="ru-RU"/>
                </w:rPr>
                <w:t>09</w:t>
              </w:r>
              <w:r>
                <w:rPr>
                  <w:rFonts w:ascii="Times New Roman" w:hAnsi="Times New Roman"/>
                  <w:color w:val="0000FF"/>
                  <w:u w:val="single"/>
                </w:rPr>
                <w:t>e</w:t>
              </w:r>
              <w:r w:rsidRPr="00AE56FF">
                <w:rPr>
                  <w:rFonts w:ascii="Times New Roman" w:hAnsi="Times New Roman"/>
                  <w:color w:val="0000FF"/>
                  <w:u w:val="single"/>
                  <w:lang w:val="ru-RU"/>
                </w:rPr>
                <w:t>6</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17</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Социально-философская проблематика рассказов И.А. Бунина («Господин из Сан-Франциско»)</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c</w:t>
              </w:r>
              <w:r w:rsidRPr="00AE56FF">
                <w:rPr>
                  <w:rFonts w:ascii="Times New Roman" w:hAnsi="Times New Roman"/>
                  <w:color w:val="0000FF"/>
                  <w:u w:val="single"/>
                  <w:lang w:val="ru-RU"/>
                </w:rPr>
                <w:t>4</w:t>
              </w:r>
              <w:r>
                <w:rPr>
                  <w:rFonts w:ascii="Times New Roman" w:hAnsi="Times New Roman"/>
                  <w:color w:val="0000FF"/>
                  <w:u w:val="single"/>
                </w:rPr>
                <w:t>a</w:t>
              </w:r>
              <w:r w:rsidRPr="00AE56FF">
                <w:rPr>
                  <w:rFonts w:ascii="Times New Roman" w:hAnsi="Times New Roman"/>
                  <w:color w:val="0000FF"/>
                  <w:u w:val="single"/>
                  <w:lang w:val="ru-RU"/>
                </w:rPr>
                <w:t>16478</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18</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Основные этапы жизни и творчества </w:t>
            </w:r>
            <w:r w:rsidRPr="00AE56FF">
              <w:rPr>
                <w:rFonts w:ascii="Times New Roman" w:hAnsi="Times New Roman"/>
                <w:color w:val="000000"/>
                <w:sz w:val="24"/>
                <w:lang w:val="ru-RU"/>
              </w:rPr>
              <w:lastRenderedPageBreak/>
              <w:t>А.А. Блока. 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 и другие)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/8</w:t>
              </w:r>
              <w:r>
                <w:rPr>
                  <w:rFonts w:ascii="Times New Roman" w:hAnsi="Times New Roman"/>
                  <w:color w:val="0000FF"/>
                  <w:u w:val="single"/>
                </w:rPr>
                <w:t>b</w:t>
              </w:r>
              <w:r w:rsidRPr="00AE56FF">
                <w:rPr>
                  <w:rFonts w:ascii="Times New Roman" w:hAnsi="Times New Roman"/>
                  <w:color w:val="0000FF"/>
                  <w:u w:val="single"/>
                  <w:lang w:val="ru-RU"/>
                </w:rPr>
                <w:t>07</w:t>
              </w:r>
              <w:r>
                <w:rPr>
                  <w:rFonts w:ascii="Times New Roman" w:hAnsi="Times New Roman"/>
                  <w:color w:val="0000FF"/>
                  <w:u w:val="single"/>
                </w:rPr>
                <w:t>ea</w:t>
              </w:r>
              <w:r w:rsidRPr="00AE56FF">
                <w:rPr>
                  <w:rFonts w:ascii="Times New Roman" w:hAnsi="Times New Roman"/>
                  <w:color w:val="0000FF"/>
                  <w:u w:val="single"/>
                  <w:lang w:val="ru-RU"/>
                </w:rPr>
                <w:t>1</w:t>
              </w:r>
              <w:r>
                <w:rPr>
                  <w:rFonts w:ascii="Times New Roman" w:hAnsi="Times New Roman"/>
                  <w:color w:val="0000FF"/>
                  <w:u w:val="single"/>
                </w:rPr>
                <w:t>d</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Образ «страшного мира» в лирике А.А. Блока. Тема Родины. </w:t>
            </w:r>
            <w:proofErr w:type="gramStart"/>
            <w:r w:rsidRPr="00AE56FF">
              <w:rPr>
                <w:rFonts w:ascii="Times New Roman" w:hAnsi="Times New Roman"/>
                <w:color w:val="000000"/>
                <w:sz w:val="24"/>
                <w:lang w:val="ru-RU"/>
              </w:rPr>
              <w:t>(«Россия», «Ночь, улица, фонарь, аптека…», «Река раскинулась.</w:t>
            </w:r>
            <w:proofErr w:type="gramEnd"/>
            <w:r w:rsidRPr="00AE56FF">
              <w:rPr>
                <w:rFonts w:ascii="Times New Roman" w:hAnsi="Times New Roman"/>
                <w:color w:val="000000"/>
                <w:sz w:val="24"/>
                <w:lang w:val="ru-RU"/>
              </w:rPr>
              <w:t xml:space="preserve"> </w:t>
            </w:r>
            <w:proofErr w:type="gramStart"/>
            <w:r w:rsidRPr="00AE56FF">
              <w:rPr>
                <w:rFonts w:ascii="Times New Roman" w:hAnsi="Times New Roman"/>
                <w:color w:val="000000"/>
                <w:sz w:val="24"/>
                <w:lang w:val="ru-RU"/>
              </w:rPr>
              <w:t>Течёт, грустит лениво…» (из цикла «На поле Куликовом»), «О доблестях, о подвигах, о славе...» и другие)</w:t>
            </w:r>
            <w:proofErr w:type="gramEnd"/>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affd</w:t>
              </w:r>
              <w:r w:rsidRPr="00AE56FF">
                <w:rPr>
                  <w:rFonts w:ascii="Times New Roman" w:hAnsi="Times New Roman"/>
                  <w:color w:val="0000FF"/>
                  <w:u w:val="single"/>
                  <w:lang w:val="ru-RU"/>
                </w:rPr>
                <w:t>7740</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20</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Поэт и революция. Поэма А.А. Блока «Двенадцать». История создания, многоплановость, сложность художественного мира поэмы</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c</w:t>
              </w:r>
              <w:r w:rsidRPr="00AE56FF">
                <w:rPr>
                  <w:rFonts w:ascii="Times New Roman" w:hAnsi="Times New Roman"/>
                  <w:color w:val="0000FF"/>
                  <w:u w:val="single"/>
                  <w:lang w:val="ru-RU"/>
                </w:rPr>
                <w:t>075842</w:t>
              </w:r>
              <w:r>
                <w:rPr>
                  <w:rFonts w:ascii="Times New Roman" w:hAnsi="Times New Roman"/>
                  <w:color w:val="0000FF"/>
                  <w:u w:val="single"/>
                </w:rPr>
                <w:t>f</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21</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eaafb</w:t>
              </w:r>
              <w:r w:rsidRPr="00AE56FF">
                <w:rPr>
                  <w:rFonts w:ascii="Times New Roman" w:hAnsi="Times New Roman"/>
                  <w:color w:val="0000FF"/>
                  <w:u w:val="single"/>
                  <w:lang w:val="ru-RU"/>
                </w:rPr>
                <w:t>657</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22</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Подготовка к презентации проекта по литературе начала ХХ века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/6</w:t>
              </w:r>
              <w:r>
                <w:rPr>
                  <w:rFonts w:ascii="Times New Roman" w:hAnsi="Times New Roman"/>
                  <w:color w:val="0000FF"/>
                  <w:u w:val="single"/>
                </w:rPr>
                <w:t>ed</w:t>
              </w:r>
              <w:r w:rsidRPr="00AE56FF">
                <w:rPr>
                  <w:rFonts w:ascii="Times New Roman" w:hAnsi="Times New Roman"/>
                  <w:color w:val="0000FF"/>
                  <w:u w:val="single"/>
                  <w:lang w:val="ru-RU"/>
                </w:rPr>
                <w:t>881</w:t>
              </w:r>
              <w:r>
                <w:rPr>
                  <w:rFonts w:ascii="Times New Roman" w:hAnsi="Times New Roman"/>
                  <w:color w:val="0000FF"/>
                  <w:u w:val="single"/>
                </w:rPr>
                <w:t>ea</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23</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Презентация проекта по литературе начала ХХ века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/7959772</w:t>
              </w:r>
              <w:r>
                <w:rPr>
                  <w:rFonts w:ascii="Times New Roman" w:hAnsi="Times New Roman"/>
                  <w:color w:val="0000FF"/>
                  <w:u w:val="single"/>
                </w:rPr>
                <w:t>f</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24</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Основные этапы жизни и творчества В.В. Маяковского. Новаторство поэтики Маяковского. Лирический герой ранних произведений поэта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/9</w:t>
              </w:r>
              <w:r>
                <w:rPr>
                  <w:rFonts w:ascii="Times New Roman" w:hAnsi="Times New Roman"/>
                  <w:color w:val="0000FF"/>
                  <w:u w:val="single"/>
                </w:rPr>
                <w:t>fa</w:t>
              </w:r>
              <w:r w:rsidRPr="00AE56FF">
                <w:rPr>
                  <w:rFonts w:ascii="Times New Roman" w:hAnsi="Times New Roman"/>
                  <w:color w:val="0000FF"/>
                  <w:u w:val="single"/>
                  <w:lang w:val="ru-RU"/>
                </w:rPr>
                <w:t>68635</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Поэт и революция. Сатира в стихотворениях В.В. Маяковского («Прозаседавшиеся» и другие)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ddf</w:t>
              </w:r>
              <w:r w:rsidRPr="00AE56FF">
                <w:rPr>
                  <w:rFonts w:ascii="Times New Roman" w:hAnsi="Times New Roman"/>
                  <w:color w:val="0000FF"/>
                  <w:u w:val="single"/>
                  <w:lang w:val="ru-RU"/>
                </w:rPr>
                <w:t>54</w:t>
              </w:r>
              <w:r>
                <w:rPr>
                  <w:rFonts w:ascii="Times New Roman" w:hAnsi="Times New Roman"/>
                  <w:color w:val="0000FF"/>
                  <w:u w:val="single"/>
                </w:rPr>
                <w:t>ef</w:t>
              </w:r>
              <w:r w:rsidRPr="00AE56FF">
                <w:rPr>
                  <w:rFonts w:ascii="Times New Roman" w:hAnsi="Times New Roman"/>
                  <w:color w:val="0000FF"/>
                  <w:u w:val="single"/>
                  <w:lang w:val="ru-RU"/>
                </w:rPr>
                <w:t>6</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26</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Своеобразие любовной лирики В.В. Маяковского («Послушайте!», «Лиличка!», «Письмо Татьяне Яковлевой» и другие)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ba</w:t>
              </w:r>
              <w:r w:rsidRPr="00AE56FF">
                <w:rPr>
                  <w:rFonts w:ascii="Times New Roman" w:hAnsi="Times New Roman"/>
                  <w:color w:val="0000FF"/>
                  <w:u w:val="single"/>
                  <w:lang w:val="ru-RU"/>
                </w:rPr>
                <w:t>41962</w:t>
              </w:r>
              <w:r>
                <w:rPr>
                  <w:rFonts w:ascii="Times New Roman" w:hAnsi="Times New Roman"/>
                  <w:color w:val="0000FF"/>
                  <w:u w:val="single"/>
                </w:rPr>
                <w:t>d</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27</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Художественный мир поэмы В.В. Маяковского «Облако в штанах»</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ac</w:t>
              </w:r>
              <w:r w:rsidRPr="00AE56FF">
                <w:rPr>
                  <w:rFonts w:ascii="Times New Roman" w:hAnsi="Times New Roman"/>
                  <w:color w:val="0000FF"/>
                  <w:u w:val="single"/>
                  <w:lang w:val="ru-RU"/>
                </w:rPr>
                <w:t>830</w:t>
              </w:r>
              <w:r>
                <w:rPr>
                  <w:rFonts w:ascii="Times New Roman" w:hAnsi="Times New Roman"/>
                  <w:color w:val="0000FF"/>
                  <w:u w:val="single"/>
                </w:rPr>
                <w:t>a</w:t>
              </w:r>
              <w:r w:rsidRPr="00AE56FF">
                <w:rPr>
                  <w:rFonts w:ascii="Times New Roman" w:hAnsi="Times New Roman"/>
                  <w:color w:val="0000FF"/>
                  <w:u w:val="single"/>
                  <w:lang w:val="ru-RU"/>
                </w:rPr>
                <w:t>56</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28</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другие)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/6961</w:t>
              </w:r>
              <w:r>
                <w:rPr>
                  <w:rFonts w:ascii="Times New Roman" w:hAnsi="Times New Roman"/>
                  <w:color w:val="0000FF"/>
                  <w:u w:val="single"/>
                </w:rPr>
                <w:t>da</w:t>
              </w:r>
              <w:r w:rsidRPr="00AE56FF">
                <w:rPr>
                  <w:rFonts w:ascii="Times New Roman" w:hAnsi="Times New Roman"/>
                  <w:color w:val="0000FF"/>
                  <w:u w:val="single"/>
                  <w:lang w:val="ru-RU"/>
                </w:rPr>
                <w:t>74</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29</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Тема России и родного дома в лирике С.А. Есенина. </w:t>
            </w:r>
            <w:proofErr w:type="gramStart"/>
            <w:r w:rsidRPr="00AE56FF">
              <w:rPr>
                <w:rFonts w:ascii="Times New Roman" w:hAnsi="Times New Roman"/>
                <w:color w:val="000000"/>
                <w:sz w:val="24"/>
                <w:lang w:val="ru-RU"/>
              </w:rPr>
              <w:t>Природа и человек в произведениях поэта («Письмо матери», «Спит ковыль.</w:t>
            </w:r>
            <w:proofErr w:type="gramEnd"/>
            <w:r w:rsidRPr="00AE56FF">
              <w:rPr>
                <w:rFonts w:ascii="Times New Roman" w:hAnsi="Times New Roman"/>
                <w:color w:val="000000"/>
                <w:sz w:val="24"/>
                <w:lang w:val="ru-RU"/>
              </w:rPr>
              <w:t xml:space="preserve"> </w:t>
            </w:r>
            <w:proofErr w:type="gramStart"/>
            <w:r w:rsidRPr="00AE56FF">
              <w:rPr>
                <w:rFonts w:ascii="Times New Roman" w:hAnsi="Times New Roman"/>
                <w:color w:val="000000"/>
                <w:sz w:val="24"/>
                <w:lang w:val="ru-RU"/>
              </w:rPr>
              <w:t>Равнина дорогая…», «Я последний поэт деревни…», «Русь Советская», «Низкий дом с голубыми ставнями...» и другие)</w:t>
            </w:r>
            <w:proofErr w:type="gramEnd"/>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/5538</w:t>
              </w:r>
              <w:r>
                <w:rPr>
                  <w:rFonts w:ascii="Times New Roman" w:hAnsi="Times New Roman"/>
                  <w:color w:val="0000FF"/>
                  <w:u w:val="single"/>
                </w:rPr>
                <w:t>c</w:t>
              </w:r>
              <w:r w:rsidRPr="00AE56FF">
                <w:rPr>
                  <w:rFonts w:ascii="Times New Roman" w:hAnsi="Times New Roman"/>
                  <w:color w:val="0000FF"/>
                  <w:u w:val="single"/>
                  <w:lang w:val="ru-RU"/>
                </w:rPr>
                <w:t>729</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30</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Своеобразие любовной лирики С.А. Есенина («Шаганэ ты моя, Шаганэ…» и другие)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/465</w:t>
              </w:r>
              <w:r>
                <w:rPr>
                  <w:rFonts w:ascii="Times New Roman" w:hAnsi="Times New Roman"/>
                  <w:color w:val="0000FF"/>
                  <w:u w:val="single"/>
                </w:rPr>
                <w:t>edbce</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31</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Развитие речи. Подготовка к домашнему сочинению по лирике А.А. Блока, В.В. Маяковского, С.А. Есенина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d</w:t>
              </w:r>
              <w:r w:rsidRPr="00AE56FF">
                <w:rPr>
                  <w:rFonts w:ascii="Times New Roman" w:hAnsi="Times New Roman"/>
                  <w:color w:val="0000FF"/>
                  <w:u w:val="single"/>
                  <w:lang w:val="ru-RU"/>
                </w:rPr>
                <w:t>0</w:t>
              </w:r>
              <w:r>
                <w:rPr>
                  <w:rFonts w:ascii="Times New Roman" w:hAnsi="Times New Roman"/>
                  <w:color w:val="0000FF"/>
                  <w:u w:val="single"/>
                </w:rPr>
                <w:t>db</w:t>
              </w:r>
              <w:r w:rsidRPr="00AE56FF">
                <w:rPr>
                  <w:rFonts w:ascii="Times New Roman" w:hAnsi="Times New Roman"/>
                  <w:color w:val="0000FF"/>
                  <w:u w:val="single"/>
                  <w:lang w:val="ru-RU"/>
                </w:rPr>
                <w:t>6</w:t>
              </w:r>
              <w:r>
                <w:rPr>
                  <w:rFonts w:ascii="Times New Roman" w:hAnsi="Times New Roman"/>
                  <w:color w:val="0000FF"/>
                  <w:u w:val="single"/>
                </w:rPr>
                <w:t>cf</w:t>
              </w:r>
              <w:r w:rsidRPr="00AE56FF">
                <w:rPr>
                  <w:rFonts w:ascii="Times New Roman" w:hAnsi="Times New Roman"/>
                  <w:color w:val="0000FF"/>
                  <w:u w:val="single"/>
                  <w:lang w:val="ru-RU"/>
                </w:rPr>
                <w:t>4</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32</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Страницы жизни и творчества О.Э. </w:t>
            </w:r>
            <w:r w:rsidRPr="00AE56FF">
              <w:rPr>
                <w:rFonts w:ascii="Times New Roman" w:hAnsi="Times New Roman"/>
                <w:color w:val="000000"/>
                <w:sz w:val="24"/>
                <w:lang w:val="ru-RU"/>
              </w:rPr>
              <w:lastRenderedPageBreak/>
              <w:t xml:space="preserve">Мандельштама. </w:t>
            </w:r>
            <w:proofErr w:type="gramStart"/>
            <w:r w:rsidRPr="00AE56FF">
              <w:rPr>
                <w:rFonts w:ascii="Times New Roman" w:hAnsi="Times New Roman"/>
                <w:color w:val="000000"/>
                <w:sz w:val="24"/>
                <w:lang w:val="ru-RU"/>
              </w:rPr>
              <w:t>Основные мотивы лирики поэта, философичность его поэзии («Бессонница.</w:t>
            </w:r>
            <w:proofErr w:type="gramEnd"/>
            <w:r w:rsidRPr="00AE56FF">
              <w:rPr>
                <w:rFonts w:ascii="Times New Roman" w:hAnsi="Times New Roman"/>
                <w:color w:val="000000"/>
                <w:sz w:val="24"/>
                <w:lang w:val="ru-RU"/>
              </w:rPr>
              <w:t xml:space="preserve"> </w:t>
            </w:r>
            <w:r>
              <w:rPr>
                <w:rFonts w:ascii="Times New Roman" w:hAnsi="Times New Roman"/>
                <w:color w:val="000000"/>
                <w:sz w:val="24"/>
              </w:rPr>
              <w:t>Гомер. Тугие паруса…», «За гремучую доблесть грядущих веков…»)</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lastRenderedPageBreak/>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c</w:t>
              </w:r>
              <w:r w:rsidRPr="00AE56FF">
                <w:rPr>
                  <w:rFonts w:ascii="Times New Roman" w:hAnsi="Times New Roman"/>
                  <w:color w:val="0000FF"/>
                  <w:u w:val="single"/>
                  <w:lang w:val="ru-RU"/>
                </w:rPr>
                <w:t>45</w:t>
              </w:r>
              <w:r>
                <w:rPr>
                  <w:rFonts w:ascii="Times New Roman" w:hAnsi="Times New Roman"/>
                  <w:color w:val="0000FF"/>
                  <w:u w:val="single"/>
                </w:rPr>
                <w:t>f</w:t>
              </w:r>
              <w:r w:rsidRPr="00AE56FF">
                <w:rPr>
                  <w:rFonts w:ascii="Times New Roman" w:hAnsi="Times New Roman"/>
                  <w:color w:val="0000FF"/>
                  <w:u w:val="single"/>
                  <w:lang w:val="ru-RU"/>
                </w:rPr>
                <w:t>866</w:t>
              </w:r>
              <w:r>
                <w:rPr>
                  <w:rFonts w:ascii="Times New Roman" w:hAnsi="Times New Roman"/>
                  <w:color w:val="0000FF"/>
                  <w:u w:val="single"/>
                </w:rPr>
                <w:t>f</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lastRenderedPageBreak/>
              <w:t>33</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Художественное своеобразие поэзии О.Э. Мандельштама. Символика цвета, ритмико-интонационное многообразие лирики поэта (стихотворения «Ленинград», «Мы живём, под собою не чуя страны…» и другие)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/81</w:t>
              </w:r>
              <w:r>
                <w:rPr>
                  <w:rFonts w:ascii="Times New Roman" w:hAnsi="Times New Roman"/>
                  <w:color w:val="0000FF"/>
                  <w:u w:val="single"/>
                </w:rPr>
                <w:t>fd</w:t>
              </w:r>
              <w:r w:rsidRPr="00AE56FF">
                <w:rPr>
                  <w:rFonts w:ascii="Times New Roman" w:hAnsi="Times New Roman"/>
                  <w:color w:val="0000FF"/>
                  <w:u w:val="single"/>
                  <w:lang w:val="ru-RU"/>
                </w:rPr>
                <w:t>4</w:t>
              </w:r>
              <w:r>
                <w:rPr>
                  <w:rFonts w:ascii="Times New Roman" w:hAnsi="Times New Roman"/>
                  <w:color w:val="0000FF"/>
                  <w:u w:val="single"/>
                </w:rPr>
                <w:t>d</w:t>
              </w:r>
              <w:r w:rsidRPr="00AE56FF">
                <w:rPr>
                  <w:rFonts w:ascii="Times New Roman" w:hAnsi="Times New Roman"/>
                  <w:color w:val="0000FF"/>
                  <w:u w:val="single"/>
                  <w:lang w:val="ru-RU"/>
                </w:rPr>
                <w:t>0</w:t>
              </w:r>
              <w:r>
                <w:rPr>
                  <w:rFonts w:ascii="Times New Roman" w:hAnsi="Times New Roman"/>
                  <w:color w:val="0000FF"/>
                  <w:u w:val="single"/>
                </w:rPr>
                <w:t>f</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34</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Страницы жизни и творчества М.И. Цветаевой. Многообразие тематики и проблематики в лирике поэта («Моим стихам, написанным так рано…», «Кто создан из камня, кто создан из глины…» и другие)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c</w:t>
              </w:r>
              <w:r w:rsidRPr="00AE56FF">
                <w:rPr>
                  <w:rFonts w:ascii="Times New Roman" w:hAnsi="Times New Roman"/>
                  <w:color w:val="0000FF"/>
                  <w:u w:val="single"/>
                  <w:lang w:val="ru-RU"/>
                </w:rPr>
                <w:t>5</w:t>
              </w:r>
              <w:r>
                <w:rPr>
                  <w:rFonts w:ascii="Times New Roman" w:hAnsi="Times New Roman"/>
                  <w:color w:val="0000FF"/>
                  <w:u w:val="single"/>
                </w:rPr>
                <w:t>bfb</w:t>
              </w:r>
              <w:r w:rsidRPr="00AE56FF">
                <w:rPr>
                  <w:rFonts w:ascii="Times New Roman" w:hAnsi="Times New Roman"/>
                  <w:color w:val="0000FF"/>
                  <w:u w:val="single"/>
                  <w:lang w:val="ru-RU"/>
                </w:rPr>
                <w:t>93</w:t>
              </w:r>
              <w:r>
                <w:rPr>
                  <w:rFonts w:ascii="Times New Roman" w:hAnsi="Times New Roman"/>
                  <w:color w:val="0000FF"/>
                  <w:u w:val="single"/>
                </w:rPr>
                <w:t>d</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35</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Уникальность поэтического голоса М.И. Цветаевой. </w:t>
            </w:r>
            <w:proofErr w:type="gramStart"/>
            <w:r w:rsidRPr="00AE56FF">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AE56FF">
              <w:rPr>
                <w:rFonts w:ascii="Times New Roman" w:hAnsi="Times New Roman"/>
                <w:color w:val="000000"/>
                <w:sz w:val="24"/>
                <w:lang w:val="ru-RU"/>
              </w:rPr>
              <w:t xml:space="preserve"> </w:t>
            </w:r>
            <w:proofErr w:type="gramStart"/>
            <w:r w:rsidRPr="00AE56FF">
              <w:rPr>
                <w:rFonts w:ascii="Times New Roman" w:hAnsi="Times New Roman"/>
                <w:color w:val="000000"/>
                <w:sz w:val="24"/>
                <w:lang w:val="ru-RU"/>
              </w:rPr>
              <w:t>Давно…», «Книги в красном переплёте», «Бабушке», «Красною кистью…» (из цикла «Стихи о Москве») и другие)</w:t>
            </w:r>
            <w:proofErr w:type="gramEnd"/>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b</w:t>
              </w:r>
              <w:r w:rsidRPr="00AE56FF">
                <w:rPr>
                  <w:rFonts w:ascii="Times New Roman" w:hAnsi="Times New Roman"/>
                  <w:color w:val="0000FF"/>
                  <w:u w:val="single"/>
                  <w:lang w:val="ru-RU"/>
                </w:rPr>
                <w:t>140</w:t>
              </w:r>
              <w:r>
                <w:rPr>
                  <w:rFonts w:ascii="Times New Roman" w:hAnsi="Times New Roman"/>
                  <w:color w:val="0000FF"/>
                  <w:u w:val="single"/>
                </w:rPr>
                <w:t>f</w:t>
              </w:r>
              <w:r w:rsidRPr="00AE56FF">
                <w:rPr>
                  <w:rFonts w:ascii="Times New Roman" w:hAnsi="Times New Roman"/>
                  <w:color w:val="0000FF"/>
                  <w:u w:val="single"/>
                  <w:lang w:val="ru-RU"/>
                </w:rPr>
                <w:t>239</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36</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Основные этапы жизни и творчества А.А. Ахматовой. Многообразие тематики лирики. Любовь как всепоглощающее чувство в лирике поэта </w:t>
            </w:r>
            <w:r w:rsidRPr="00AE56FF">
              <w:rPr>
                <w:rFonts w:ascii="Times New Roman" w:hAnsi="Times New Roman"/>
                <w:color w:val="000000"/>
                <w:sz w:val="24"/>
                <w:lang w:val="ru-RU"/>
              </w:rPr>
              <w:lastRenderedPageBreak/>
              <w:t>(«Песня последней встречи», «Сжала руки под темной вуалью…», «Смуглый отрок бродил по аллеям…» и другие)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/6</w:t>
              </w:r>
              <w:r>
                <w:rPr>
                  <w:rFonts w:ascii="Times New Roman" w:hAnsi="Times New Roman"/>
                  <w:color w:val="0000FF"/>
                  <w:u w:val="single"/>
                </w:rPr>
                <w:t>c</w:t>
              </w:r>
              <w:r w:rsidRPr="00AE56FF">
                <w:rPr>
                  <w:rFonts w:ascii="Times New Roman" w:hAnsi="Times New Roman"/>
                  <w:color w:val="0000FF"/>
                  <w:u w:val="single"/>
                  <w:lang w:val="ru-RU"/>
                </w:rPr>
                <w:t>71</w:t>
              </w:r>
              <w:r>
                <w:rPr>
                  <w:rFonts w:ascii="Times New Roman" w:hAnsi="Times New Roman"/>
                  <w:color w:val="0000FF"/>
                  <w:u w:val="single"/>
                </w:rPr>
                <w:t>c</w:t>
              </w:r>
              <w:r w:rsidRPr="00AE56FF">
                <w:rPr>
                  <w:rFonts w:ascii="Times New Roman" w:hAnsi="Times New Roman"/>
                  <w:color w:val="0000FF"/>
                  <w:u w:val="single"/>
                  <w:lang w:val="ru-RU"/>
                </w:rPr>
                <w:t>024</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Гражданский пафос лирики А.А. Ахматовой. </w:t>
            </w:r>
            <w:proofErr w:type="gramStart"/>
            <w:r w:rsidRPr="00AE56FF">
              <w:rPr>
                <w:rFonts w:ascii="Times New Roman" w:hAnsi="Times New Roman"/>
                <w:color w:val="000000"/>
                <w:sz w:val="24"/>
                <w:lang w:val="ru-RU"/>
              </w:rPr>
              <w:t>Тема Родины и судьбы в творчестве поэта («Не с теми я, кто бросил землю...», «Мужество», «Приморский сонет», «Родная земля», «Мне голос был.</w:t>
            </w:r>
            <w:proofErr w:type="gramEnd"/>
            <w:r w:rsidRPr="00AE56FF">
              <w:rPr>
                <w:rFonts w:ascii="Times New Roman" w:hAnsi="Times New Roman"/>
                <w:color w:val="000000"/>
                <w:sz w:val="24"/>
                <w:lang w:val="ru-RU"/>
              </w:rPr>
              <w:t xml:space="preserve"> </w:t>
            </w:r>
            <w:r>
              <w:rPr>
                <w:rFonts w:ascii="Times New Roman" w:hAnsi="Times New Roman"/>
                <w:color w:val="000000"/>
                <w:sz w:val="24"/>
              </w:rPr>
              <w:t>Он звал утешно…» и другие)</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c</w:t>
              </w:r>
              <w:r w:rsidRPr="00AE56FF">
                <w:rPr>
                  <w:rFonts w:ascii="Times New Roman" w:hAnsi="Times New Roman"/>
                  <w:color w:val="0000FF"/>
                  <w:u w:val="single"/>
                  <w:lang w:val="ru-RU"/>
                </w:rPr>
                <w:t>4418373</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38</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История создания поэмы А.А. Ахматовой «Реквием». Трагедия народа и поэта. Смысл названия</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/2</w:t>
              </w:r>
              <w:r>
                <w:rPr>
                  <w:rFonts w:ascii="Times New Roman" w:hAnsi="Times New Roman"/>
                  <w:color w:val="0000FF"/>
                  <w:u w:val="single"/>
                </w:rPr>
                <w:t>ad</w:t>
              </w:r>
              <w:r w:rsidRPr="00AE56FF">
                <w:rPr>
                  <w:rFonts w:ascii="Times New Roman" w:hAnsi="Times New Roman"/>
                  <w:color w:val="0000FF"/>
                  <w:u w:val="single"/>
                  <w:lang w:val="ru-RU"/>
                </w:rPr>
                <w:t>863</w:t>
              </w:r>
              <w:r>
                <w:rPr>
                  <w:rFonts w:ascii="Times New Roman" w:hAnsi="Times New Roman"/>
                  <w:color w:val="0000FF"/>
                  <w:u w:val="single"/>
                </w:rPr>
                <w:t>d</w:t>
              </w:r>
              <w:r w:rsidRPr="00AE56FF">
                <w:rPr>
                  <w:rFonts w:ascii="Times New Roman" w:hAnsi="Times New Roman"/>
                  <w:color w:val="0000FF"/>
                  <w:u w:val="single"/>
                  <w:lang w:val="ru-RU"/>
                </w:rPr>
                <w:t>0</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39</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d</w:t>
              </w:r>
              <w:r w:rsidRPr="00AE56FF">
                <w:rPr>
                  <w:rFonts w:ascii="Times New Roman" w:hAnsi="Times New Roman"/>
                  <w:color w:val="0000FF"/>
                  <w:u w:val="single"/>
                  <w:lang w:val="ru-RU"/>
                </w:rPr>
                <w:t>22</w:t>
              </w:r>
              <w:r>
                <w:rPr>
                  <w:rFonts w:ascii="Times New Roman" w:hAnsi="Times New Roman"/>
                  <w:color w:val="0000FF"/>
                  <w:u w:val="single"/>
                </w:rPr>
                <w:t>c</w:t>
              </w:r>
              <w:r w:rsidRPr="00AE56FF">
                <w:rPr>
                  <w:rFonts w:ascii="Times New Roman" w:hAnsi="Times New Roman"/>
                  <w:color w:val="0000FF"/>
                  <w:u w:val="single"/>
                  <w:lang w:val="ru-RU"/>
                </w:rPr>
                <w:t>3</w:t>
              </w:r>
              <w:r>
                <w:rPr>
                  <w:rFonts w:ascii="Times New Roman" w:hAnsi="Times New Roman"/>
                  <w:color w:val="0000FF"/>
                  <w:u w:val="single"/>
                </w:rPr>
                <w:t>e</w:t>
              </w:r>
              <w:r w:rsidRPr="00AE56FF">
                <w:rPr>
                  <w:rFonts w:ascii="Times New Roman" w:hAnsi="Times New Roman"/>
                  <w:color w:val="0000FF"/>
                  <w:u w:val="single"/>
                  <w:lang w:val="ru-RU"/>
                </w:rPr>
                <w:t>92</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40</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/7</w:t>
              </w:r>
              <w:r>
                <w:rPr>
                  <w:rFonts w:ascii="Times New Roman" w:hAnsi="Times New Roman"/>
                  <w:color w:val="0000FF"/>
                  <w:u w:val="single"/>
                </w:rPr>
                <w:t>d</w:t>
              </w:r>
              <w:r w:rsidRPr="00AE56FF">
                <w:rPr>
                  <w:rFonts w:ascii="Times New Roman" w:hAnsi="Times New Roman"/>
                  <w:color w:val="0000FF"/>
                  <w:u w:val="single"/>
                  <w:lang w:val="ru-RU"/>
                </w:rPr>
                <w:t>3</w:t>
              </w:r>
              <w:r>
                <w:rPr>
                  <w:rFonts w:ascii="Times New Roman" w:hAnsi="Times New Roman"/>
                  <w:color w:val="0000FF"/>
                  <w:u w:val="single"/>
                </w:rPr>
                <w:t>ff</w:t>
              </w:r>
              <w:r w:rsidRPr="00AE56FF">
                <w:rPr>
                  <w:rFonts w:ascii="Times New Roman" w:hAnsi="Times New Roman"/>
                  <w:color w:val="0000FF"/>
                  <w:u w:val="single"/>
                  <w:lang w:val="ru-RU"/>
                </w:rPr>
                <w:t>4</w:t>
              </w:r>
              <w:r>
                <w:rPr>
                  <w:rFonts w:ascii="Times New Roman" w:hAnsi="Times New Roman"/>
                  <w:color w:val="0000FF"/>
                  <w:u w:val="single"/>
                </w:rPr>
                <w:t>f</w:t>
              </w:r>
              <w:r w:rsidRPr="00AE56FF">
                <w:rPr>
                  <w:rFonts w:ascii="Times New Roman" w:hAnsi="Times New Roman"/>
                  <w:color w:val="0000FF"/>
                  <w:u w:val="single"/>
                  <w:lang w:val="ru-RU"/>
                </w:rPr>
                <w:t>5</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41</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Контрольная работа: письменные ответы на проблемный вопрос, сочинение, тесты по литературе первой половины ХХ века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bf</w:t>
              </w:r>
              <w:r w:rsidRPr="00AE56FF">
                <w:rPr>
                  <w:rFonts w:ascii="Times New Roman" w:hAnsi="Times New Roman"/>
                  <w:color w:val="0000FF"/>
                  <w:u w:val="single"/>
                  <w:lang w:val="ru-RU"/>
                </w:rPr>
                <w:t>5</w:t>
              </w:r>
              <w:r>
                <w:rPr>
                  <w:rFonts w:ascii="Times New Roman" w:hAnsi="Times New Roman"/>
                  <w:color w:val="0000FF"/>
                  <w:u w:val="single"/>
                </w:rPr>
                <w:t>e</w:t>
              </w:r>
              <w:r w:rsidRPr="00AE56FF">
                <w:rPr>
                  <w:rFonts w:ascii="Times New Roman" w:hAnsi="Times New Roman"/>
                  <w:color w:val="0000FF"/>
                  <w:u w:val="single"/>
                  <w:lang w:val="ru-RU"/>
                </w:rPr>
                <w:t>8839</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42</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Страницы жизни и творчества Н.А. Островского. История создания, идейно-художественное своеобразие романа «Как закалялась сталь»</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/30</w:t>
              </w:r>
              <w:r>
                <w:rPr>
                  <w:rFonts w:ascii="Times New Roman" w:hAnsi="Times New Roman"/>
                  <w:color w:val="0000FF"/>
                  <w:u w:val="single"/>
                </w:rPr>
                <w:t>cdfe</w:t>
              </w:r>
              <w:r w:rsidRPr="00AE56FF">
                <w:rPr>
                  <w:rFonts w:ascii="Times New Roman" w:hAnsi="Times New Roman"/>
                  <w:color w:val="0000FF"/>
                  <w:u w:val="single"/>
                  <w:lang w:val="ru-RU"/>
                </w:rPr>
                <w:t>29</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43</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Образ Павки Корчагина как символ </w:t>
            </w:r>
            <w:r w:rsidRPr="00AE56FF">
              <w:rPr>
                <w:rFonts w:ascii="Times New Roman" w:hAnsi="Times New Roman"/>
                <w:color w:val="000000"/>
                <w:sz w:val="24"/>
                <w:lang w:val="ru-RU"/>
              </w:rPr>
              <w:lastRenderedPageBreak/>
              <w:t>мужества, героизма и силы духа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/304</w:t>
              </w:r>
              <w:r>
                <w:rPr>
                  <w:rFonts w:ascii="Times New Roman" w:hAnsi="Times New Roman"/>
                  <w:color w:val="0000FF"/>
                  <w:u w:val="single"/>
                </w:rPr>
                <w:t>be</w:t>
              </w:r>
              <w:r w:rsidRPr="00AE56FF">
                <w:rPr>
                  <w:rFonts w:ascii="Times New Roman" w:hAnsi="Times New Roman"/>
                  <w:color w:val="0000FF"/>
                  <w:u w:val="single"/>
                  <w:lang w:val="ru-RU"/>
                </w:rPr>
                <w:t>92</w:t>
              </w:r>
              <w:r>
                <w:rPr>
                  <w:rFonts w:ascii="Times New Roman" w:hAnsi="Times New Roman"/>
                  <w:color w:val="0000FF"/>
                  <w:u w:val="single"/>
                </w:rPr>
                <w:t>b</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Основные этапы жизни и творчества М.А. Шолохова. История создания шолоховского эпоса. Особенности жанра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/890</w:t>
              </w:r>
              <w:r>
                <w:rPr>
                  <w:rFonts w:ascii="Times New Roman" w:hAnsi="Times New Roman"/>
                  <w:color w:val="0000FF"/>
                  <w:u w:val="single"/>
                </w:rPr>
                <w:t>b</w:t>
              </w:r>
              <w:r w:rsidRPr="00AE56FF">
                <w:rPr>
                  <w:rFonts w:ascii="Times New Roman" w:hAnsi="Times New Roman"/>
                  <w:color w:val="0000FF"/>
                  <w:u w:val="single"/>
                  <w:lang w:val="ru-RU"/>
                </w:rPr>
                <w:t>02</w:t>
              </w:r>
              <w:r>
                <w:rPr>
                  <w:rFonts w:ascii="Times New Roman" w:hAnsi="Times New Roman"/>
                  <w:color w:val="0000FF"/>
                  <w:u w:val="single"/>
                </w:rPr>
                <w:t>cf</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45</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acbce</w:t>
              </w:r>
              <w:r w:rsidRPr="00AE56FF">
                <w:rPr>
                  <w:rFonts w:ascii="Times New Roman" w:hAnsi="Times New Roman"/>
                  <w:color w:val="0000FF"/>
                  <w:u w:val="single"/>
                  <w:lang w:val="ru-RU"/>
                </w:rPr>
                <w:t>296</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46</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Роман-эпопея «Тихий Дон». Трагедия целого народа и судьба одного человека. </w:t>
            </w:r>
            <w:r>
              <w:rPr>
                <w:rFonts w:ascii="Times New Roman" w:hAnsi="Times New Roman"/>
                <w:color w:val="000000"/>
                <w:sz w:val="24"/>
              </w:rPr>
              <w:t>Проблема гуманизма в эпопее</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/6</w:t>
              </w:r>
              <w:r>
                <w:rPr>
                  <w:rFonts w:ascii="Times New Roman" w:hAnsi="Times New Roman"/>
                  <w:color w:val="0000FF"/>
                  <w:u w:val="single"/>
                </w:rPr>
                <w:t>a</w:t>
              </w:r>
              <w:r w:rsidRPr="00AE56FF">
                <w:rPr>
                  <w:rFonts w:ascii="Times New Roman" w:hAnsi="Times New Roman"/>
                  <w:color w:val="0000FF"/>
                  <w:u w:val="single"/>
                  <w:lang w:val="ru-RU"/>
                </w:rPr>
                <w:t>93</w:t>
              </w:r>
              <w:r>
                <w:rPr>
                  <w:rFonts w:ascii="Times New Roman" w:hAnsi="Times New Roman"/>
                  <w:color w:val="0000FF"/>
                  <w:u w:val="single"/>
                </w:rPr>
                <w:t>e</w:t>
              </w:r>
              <w:r w:rsidRPr="00AE56FF">
                <w:rPr>
                  <w:rFonts w:ascii="Times New Roman" w:hAnsi="Times New Roman"/>
                  <w:color w:val="0000FF"/>
                  <w:u w:val="single"/>
                  <w:lang w:val="ru-RU"/>
                </w:rPr>
                <w:t>6</w:t>
              </w:r>
              <w:r>
                <w:rPr>
                  <w:rFonts w:ascii="Times New Roman" w:hAnsi="Times New Roman"/>
                  <w:color w:val="0000FF"/>
                  <w:u w:val="single"/>
                </w:rPr>
                <w:t>c</w:t>
              </w:r>
              <w:r w:rsidRPr="00AE56FF">
                <w:rPr>
                  <w:rFonts w:ascii="Times New Roman" w:hAnsi="Times New Roman"/>
                  <w:color w:val="0000FF"/>
                  <w:u w:val="single"/>
                  <w:lang w:val="ru-RU"/>
                </w:rPr>
                <w:t>2</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47</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Женские судьбы в романе-эпопее «Тихий Дон». Роль пейзажа в произведении. Традиции Л. Н. Толстого в прозе М.А. Шолохова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c</w:t>
              </w:r>
              <w:r w:rsidRPr="00AE56FF">
                <w:rPr>
                  <w:rFonts w:ascii="Times New Roman" w:hAnsi="Times New Roman"/>
                  <w:color w:val="0000FF"/>
                  <w:u w:val="single"/>
                  <w:lang w:val="ru-RU"/>
                </w:rPr>
                <w:t>040</w:t>
              </w:r>
              <w:r>
                <w:rPr>
                  <w:rFonts w:ascii="Times New Roman" w:hAnsi="Times New Roman"/>
                  <w:color w:val="0000FF"/>
                  <w:u w:val="single"/>
                </w:rPr>
                <w:t>c</w:t>
              </w:r>
              <w:r w:rsidRPr="00AE56FF">
                <w:rPr>
                  <w:rFonts w:ascii="Times New Roman" w:hAnsi="Times New Roman"/>
                  <w:color w:val="0000FF"/>
                  <w:u w:val="single"/>
                  <w:lang w:val="ru-RU"/>
                </w:rPr>
                <w:t>9</w:t>
              </w:r>
              <w:r>
                <w:rPr>
                  <w:rFonts w:ascii="Times New Roman" w:hAnsi="Times New Roman"/>
                  <w:color w:val="0000FF"/>
                  <w:u w:val="single"/>
                </w:rPr>
                <w:t>af</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48</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Развитие речи. Анализ эпизода романа-эпопеи М.А. Шолохова «Тихий Дон»</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/8</w:t>
              </w:r>
              <w:r>
                <w:rPr>
                  <w:rFonts w:ascii="Times New Roman" w:hAnsi="Times New Roman"/>
                  <w:color w:val="0000FF"/>
                  <w:u w:val="single"/>
                </w:rPr>
                <w:t>b</w:t>
              </w:r>
              <w:r w:rsidRPr="00AE56FF">
                <w:rPr>
                  <w:rFonts w:ascii="Times New Roman" w:hAnsi="Times New Roman"/>
                  <w:color w:val="0000FF"/>
                  <w:u w:val="single"/>
                  <w:lang w:val="ru-RU"/>
                </w:rPr>
                <w:t>98</w:t>
              </w:r>
              <w:r>
                <w:rPr>
                  <w:rFonts w:ascii="Times New Roman" w:hAnsi="Times New Roman"/>
                  <w:color w:val="0000FF"/>
                  <w:u w:val="single"/>
                </w:rPr>
                <w:t>bae</w:t>
              </w:r>
              <w:r w:rsidRPr="00AE56FF">
                <w:rPr>
                  <w:rFonts w:ascii="Times New Roman" w:hAnsi="Times New Roman"/>
                  <w:color w:val="0000FF"/>
                  <w:u w:val="single"/>
                  <w:lang w:val="ru-RU"/>
                </w:rPr>
                <w:t>2</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49</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Основные этапы жизни и творчества М.А. Булгакова. История создания «Мастер и Маргарита»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/0</w:t>
              </w:r>
              <w:r>
                <w:rPr>
                  <w:rFonts w:ascii="Times New Roman" w:hAnsi="Times New Roman"/>
                  <w:color w:val="0000FF"/>
                  <w:u w:val="single"/>
                </w:rPr>
                <w:t>d</w:t>
              </w:r>
              <w:r w:rsidRPr="00AE56FF">
                <w:rPr>
                  <w:rFonts w:ascii="Times New Roman" w:hAnsi="Times New Roman"/>
                  <w:color w:val="0000FF"/>
                  <w:u w:val="single"/>
                  <w:lang w:val="ru-RU"/>
                </w:rPr>
                <w:t>0</w:t>
              </w:r>
              <w:r>
                <w:rPr>
                  <w:rFonts w:ascii="Times New Roman" w:hAnsi="Times New Roman"/>
                  <w:color w:val="0000FF"/>
                  <w:u w:val="single"/>
                </w:rPr>
                <w:t>b</w:t>
              </w:r>
              <w:r w:rsidRPr="00AE56FF">
                <w:rPr>
                  <w:rFonts w:ascii="Times New Roman" w:hAnsi="Times New Roman"/>
                  <w:color w:val="0000FF"/>
                  <w:u w:val="single"/>
                  <w:lang w:val="ru-RU"/>
                </w:rPr>
                <w:t>4</w:t>
              </w:r>
              <w:r>
                <w:rPr>
                  <w:rFonts w:ascii="Times New Roman" w:hAnsi="Times New Roman"/>
                  <w:color w:val="0000FF"/>
                  <w:u w:val="single"/>
                </w:rPr>
                <w:t>fa</w:t>
              </w:r>
              <w:r w:rsidRPr="00AE56FF">
                <w:rPr>
                  <w:rFonts w:ascii="Times New Roman" w:hAnsi="Times New Roman"/>
                  <w:color w:val="0000FF"/>
                  <w:u w:val="single"/>
                  <w:lang w:val="ru-RU"/>
                </w:rPr>
                <w:t>4</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50</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Своеобразие жанра и композиции. Многомерность исторического пространства «Мастер и Маргарита»</w:t>
            </w:r>
            <w:proofErr w:type="gramStart"/>
            <w:r w:rsidRPr="00AE56FF">
              <w:rPr>
                <w:rFonts w:ascii="Times New Roman" w:hAnsi="Times New Roman"/>
                <w:color w:val="000000"/>
                <w:sz w:val="24"/>
                <w:lang w:val="ru-RU"/>
              </w:rPr>
              <w:t xml:space="preserve"> .</w:t>
            </w:r>
            <w:proofErr w:type="gramEnd"/>
            <w:r w:rsidRPr="00AE56FF">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/93360</w:t>
              </w:r>
              <w:r>
                <w:rPr>
                  <w:rFonts w:ascii="Times New Roman" w:hAnsi="Times New Roman"/>
                  <w:color w:val="0000FF"/>
                  <w:u w:val="single"/>
                </w:rPr>
                <w:t>d</w:t>
              </w:r>
              <w:r w:rsidRPr="00AE56FF">
                <w:rPr>
                  <w:rFonts w:ascii="Times New Roman" w:hAnsi="Times New Roman"/>
                  <w:color w:val="0000FF"/>
                  <w:u w:val="single"/>
                  <w:lang w:val="ru-RU"/>
                </w:rPr>
                <w:t>41</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51</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Проблема выбора нравственной и гражданской позиции «Мастер и Маргарита»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/860403</w:t>
              </w:r>
              <w:r>
                <w:rPr>
                  <w:rFonts w:ascii="Times New Roman" w:hAnsi="Times New Roman"/>
                  <w:color w:val="0000FF"/>
                  <w:u w:val="single"/>
                </w:rPr>
                <w:t>c</w:t>
              </w:r>
              <w:r w:rsidRPr="00AE56FF">
                <w:rPr>
                  <w:rFonts w:ascii="Times New Roman" w:hAnsi="Times New Roman"/>
                  <w:color w:val="0000FF"/>
                  <w:u w:val="single"/>
                  <w:lang w:val="ru-RU"/>
                </w:rPr>
                <w:t>1</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52</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Эпическая широта изображенной панорамы и лиризм размышлений </w:t>
            </w:r>
            <w:r w:rsidRPr="00AE56FF">
              <w:rPr>
                <w:rFonts w:ascii="Times New Roman" w:hAnsi="Times New Roman"/>
                <w:color w:val="000000"/>
                <w:sz w:val="24"/>
                <w:lang w:val="ru-RU"/>
              </w:rPr>
              <w:lastRenderedPageBreak/>
              <w:t xml:space="preserve">повествователя. </w:t>
            </w:r>
            <w:r>
              <w:rPr>
                <w:rFonts w:ascii="Times New Roman" w:hAnsi="Times New Roman"/>
                <w:color w:val="000000"/>
                <w:sz w:val="24"/>
              </w:rPr>
              <w:t>Смысл финала «Мастер и Маргарита»</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lastRenderedPageBreak/>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/63</w:t>
              </w:r>
              <w:r>
                <w:rPr>
                  <w:rFonts w:ascii="Times New Roman" w:hAnsi="Times New Roman"/>
                  <w:color w:val="0000FF"/>
                  <w:u w:val="single"/>
                </w:rPr>
                <w:t>ce</w:t>
              </w:r>
              <w:r w:rsidRPr="00AE56FF">
                <w:rPr>
                  <w:rFonts w:ascii="Times New Roman" w:hAnsi="Times New Roman"/>
                  <w:color w:val="0000FF"/>
                  <w:u w:val="single"/>
                  <w:lang w:val="ru-RU"/>
                </w:rPr>
                <w:t>8</w:t>
              </w:r>
              <w:r>
                <w:rPr>
                  <w:rFonts w:ascii="Times New Roman" w:hAnsi="Times New Roman"/>
                  <w:color w:val="0000FF"/>
                  <w:u w:val="single"/>
                </w:rPr>
                <w:t>fb</w:t>
              </w:r>
              <w:r w:rsidRPr="00AE56FF">
                <w:rPr>
                  <w:rFonts w:ascii="Times New Roman" w:hAnsi="Times New Roman"/>
                  <w:color w:val="0000FF"/>
                  <w:u w:val="single"/>
                  <w:lang w:val="ru-RU"/>
                </w:rPr>
                <w:t>9</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lastRenderedPageBreak/>
              <w:t>53</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Развитие речи. Подготовка к домашнему сочинению на литературную тему по творчеству М.А. Шолохова и М.А. Булгакова (по выбору)</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dd</w:t>
              </w:r>
              <w:r w:rsidRPr="00AE56FF">
                <w:rPr>
                  <w:rFonts w:ascii="Times New Roman" w:hAnsi="Times New Roman"/>
                  <w:color w:val="0000FF"/>
                  <w:u w:val="single"/>
                  <w:lang w:val="ru-RU"/>
                </w:rPr>
                <w:t>9</w:t>
              </w:r>
              <w:r>
                <w:rPr>
                  <w:rFonts w:ascii="Times New Roman" w:hAnsi="Times New Roman"/>
                  <w:color w:val="0000FF"/>
                  <w:u w:val="single"/>
                </w:rPr>
                <w:t>efd</w:t>
              </w:r>
              <w:r w:rsidRPr="00AE56FF">
                <w:rPr>
                  <w:rFonts w:ascii="Times New Roman" w:hAnsi="Times New Roman"/>
                  <w:color w:val="0000FF"/>
                  <w:u w:val="single"/>
                  <w:lang w:val="ru-RU"/>
                </w:rPr>
                <w:t>3</w:t>
              </w:r>
              <w:r>
                <w:rPr>
                  <w:rFonts w:ascii="Times New Roman" w:hAnsi="Times New Roman"/>
                  <w:color w:val="0000FF"/>
                  <w:u w:val="single"/>
                </w:rPr>
                <w:t>f</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54</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Картины жизни и творчества А.П. Платонова. Утопические идеи произведений писателя. Особый тип платоновского героя</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/111</w:t>
              </w:r>
              <w:r>
                <w:rPr>
                  <w:rFonts w:ascii="Times New Roman" w:hAnsi="Times New Roman"/>
                  <w:color w:val="0000FF"/>
                  <w:u w:val="single"/>
                </w:rPr>
                <w:t>c</w:t>
              </w:r>
              <w:r w:rsidRPr="00AE56FF">
                <w:rPr>
                  <w:rFonts w:ascii="Times New Roman" w:hAnsi="Times New Roman"/>
                  <w:color w:val="0000FF"/>
                  <w:u w:val="single"/>
                  <w:lang w:val="ru-RU"/>
                </w:rPr>
                <w:t>4</w:t>
              </w:r>
              <w:r>
                <w:rPr>
                  <w:rFonts w:ascii="Times New Roman" w:hAnsi="Times New Roman"/>
                  <w:color w:val="0000FF"/>
                  <w:u w:val="single"/>
                </w:rPr>
                <w:t>d</w:t>
              </w:r>
              <w:r w:rsidRPr="00AE56FF">
                <w:rPr>
                  <w:rFonts w:ascii="Times New Roman" w:hAnsi="Times New Roman"/>
                  <w:color w:val="0000FF"/>
                  <w:u w:val="single"/>
                  <w:lang w:val="ru-RU"/>
                </w:rPr>
                <w:t>0</w:t>
              </w:r>
              <w:r>
                <w:rPr>
                  <w:rFonts w:ascii="Times New Roman" w:hAnsi="Times New Roman"/>
                  <w:color w:val="0000FF"/>
                  <w:u w:val="single"/>
                </w:rPr>
                <w:t>a</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55</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Высокий пафос и острая сатира произведений А.П. Платонова «В прекрасном и яростном мире». </w:t>
            </w:r>
            <w:r>
              <w:rPr>
                <w:rFonts w:ascii="Times New Roman" w:hAnsi="Times New Roman"/>
                <w:color w:val="000000"/>
                <w:sz w:val="24"/>
              </w:rPr>
              <w:t>Самобытность языка и стиля писателя</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/15</w:t>
              </w:r>
              <w:r>
                <w:rPr>
                  <w:rFonts w:ascii="Times New Roman" w:hAnsi="Times New Roman"/>
                  <w:color w:val="0000FF"/>
                  <w:u w:val="single"/>
                </w:rPr>
                <w:t>c</w:t>
              </w:r>
              <w:r w:rsidRPr="00AE56FF">
                <w:rPr>
                  <w:rFonts w:ascii="Times New Roman" w:hAnsi="Times New Roman"/>
                  <w:color w:val="0000FF"/>
                  <w:u w:val="single"/>
                  <w:lang w:val="ru-RU"/>
                </w:rPr>
                <w:t>7</w:t>
              </w:r>
              <w:r>
                <w:rPr>
                  <w:rFonts w:ascii="Times New Roman" w:hAnsi="Times New Roman"/>
                  <w:color w:val="0000FF"/>
                  <w:u w:val="single"/>
                </w:rPr>
                <w:t>c</w:t>
              </w:r>
              <w:r w:rsidRPr="00AE56FF">
                <w:rPr>
                  <w:rFonts w:ascii="Times New Roman" w:hAnsi="Times New Roman"/>
                  <w:color w:val="0000FF"/>
                  <w:u w:val="single"/>
                  <w:lang w:val="ru-RU"/>
                </w:rPr>
                <w:t>0</w:t>
              </w:r>
              <w:r>
                <w:rPr>
                  <w:rFonts w:ascii="Times New Roman" w:hAnsi="Times New Roman"/>
                  <w:color w:val="0000FF"/>
                  <w:u w:val="single"/>
                </w:rPr>
                <w:t>d</w:t>
              </w:r>
              <w:r w:rsidRPr="00AE56FF">
                <w:rPr>
                  <w:rFonts w:ascii="Times New Roman" w:hAnsi="Times New Roman"/>
                  <w:color w:val="0000FF"/>
                  <w:u w:val="single"/>
                  <w:lang w:val="ru-RU"/>
                </w:rPr>
                <w:t>1</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56</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Страницы жизни и творчества А.Т. Твардовского. Тематика и проблематика произведений автора (не менее трёх по выбору)</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/3</w:t>
              </w:r>
              <w:r>
                <w:rPr>
                  <w:rFonts w:ascii="Times New Roman" w:hAnsi="Times New Roman"/>
                  <w:color w:val="0000FF"/>
                  <w:u w:val="single"/>
                </w:rPr>
                <w:t>d</w:t>
              </w:r>
              <w:r w:rsidRPr="00AE56FF">
                <w:rPr>
                  <w:rFonts w:ascii="Times New Roman" w:hAnsi="Times New Roman"/>
                  <w:color w:val="0000FF"/>
                  <w:u w:val="single"/>
                  <w:lang w:val="ru-RU"/>
                </w:rPr>
                <w:t>2</w:t>
              </w:r>
              <w:r>
                <w:rPr>
                  <w:rFonts w:ascii="Times New Roman" w:hAnsi="Times New Roman"/>
                  <w:color w:val="0000FF"/>
                  <w:u w:val="single"/>
                </w:rPr>
                <w:t>cc</w:t>
              </w:r>
              <w:r w:rsidRPr="00AE56FF">
                <w:rPr>
                  <w:rFonts w:ascii="Times New Roman" w:hAnsi="Times New Roman"/>
                  <w:color w:val="0000FF"/>
                  <w:u w:val="single"/>
                  <w:lang w:val="ru-RU"/>
                </w:rPr>
                <w:t>5</w:t>
              </w:r>
              <w:r>
                <w:rPr>
                  <w:rFonts w:ascii="Times New Roman" w:hAnsi="Times New Roman"/>
                  <w:color w:val="0000FF"/>
                  <w:u w:val="single"/>
                </w:rPr>
                <w:t>fb</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57</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Поэт и время. Основные мотивы лирики А.Т. Твардовского. Тема Великой Отечественной войны («Памяти матери», «В краю, куда их вывезли гуртом…», «Я знаю, никакой моей вины…» и другие)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db</w:t>
              </w:r>
              <w:r w:rsidRPr="00AE56FF">
                <w:rPr>
                  <w:rFonts w:ascii="Times New Roman" w:hAnsi="Times New Roman"/>
                  <w:color w:val="0000FF"/>
                  <w:u w:val="single"/>
                  <w:lang w:val="ru-RU"/>
                </w:rPr>
                <w:t>2</w:t>
              </w:r>
              <w:r>
                <w:rPr>
                  <w:rFonts w:ascii="Times New Roman" w:hAnsi="Times New Roman"/>
                  <w:color w:val="0000FF"/>
                  <w:u w:val="single"/>
                </w:rPr>
                <w:t>e</w:t>
              </w:r>
              <w:r w:rsidRPr="00AE56FF">
                <w:rPr>
                  <w:rFonts w:ascii="Times New Roman" w:hAnsi="Times New Roman"/>
                  <w:color w:val="0000FF"/>
                  <w:u w:val="single"/>
                  <w:lang w:val="ru-RU"/>
                </w:rPr>
                <w:t>52</w:t>
              </w:r>
              <w:r>
                <w:rPr>
                  <w:rFonts w:ascii="Times New Roman" w:hAnsi="Times New Roman"/>
                  <w:color w:val="0000FF"/>
                  <w:u w:val="single"/>
                </w:rPr>
                <w:t>d</w:t>
              </w:r>
              <w:r w:rsidRPr="00AE56FF">
                <w:rPr>
                  <w:rFonts w:ascii="Times New Roman" w:hAnsi="Times New Roman"/>
                  <w:color w:val="0000FF"/>
                  <w:u w:val="single"/>
                  <w:lang w:val="ru-RU"/>
                </w:rPr>
                <w:t>0</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58</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Тема памяти. Доверительность и исповедальность лирической интонации А.Т. Твардовского («Дробится рваный цоколь монумента...» и другие)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/08</w:t>
              </w:r>
              <w:r>
                <w:rPr>
                  <w:rFonts w:ascii="Times New Roman" w:hAnsi="Times New Roman"/>
                  <w:color w:val="0000FF"/>
                  <w:u w:val="single"/>
                </w:rPr>
                <w:t>e</w:t>
              </w:r>
              <w:r w:rsidRPr="00AE56FF">
                <w:rPr>
                  <w:rFonts w:ascii="Times New Roman" w:hAnsi="Times New Roman"/>
                  <w:color w:val="0000FF"/>
                  <w:u w:val="single"/>
                  <w:lang w:val="ru-RU"/>
                </w:rPr>
                <w:t>859</w:t>
              </w:r>
              <w:r>
                <w:rPr>
                  <w:rFonts w:ascii="Times New Roman" w:hAnsi="Times New Roman"/>
                  <w:color w:val="0000FF"/>
                  <w:u w:val="single"/>
                </w:rPr>
                <w:t>b</w:t>
              </w:r>
              <w:r w:rsidRPr="00AE56FF">
                <w:rPr>
                  <w:rFonts w:ascii="Times New Roman" w:hAnsi="Times New Roman"/>
                  <w:color w:val="0000FF"/>
                  <w:u w:val="single"/>
                  <w:lang w:val="ru-RU"/>
                </w:rPr>
                <w:t>2</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59</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Тема Великой Отечественной войны в </w:t>
            </w:r>
            <w:r w:rsidRPr="00AE56FF">
              <w:rPr>
                <w:rFonts w:ascii="Times New Roman" w:hAnsi="Times New Roman"/>
                <w:color w:val="000000"/>
                <w:sz w:val="24"/>
                <w:lang w:val="ru-RU"/>
              </w:rPr>
              <w:lastRenderedPageBreak/>
              <w:t xml:space="preserve">прозе. </w:t>
            </w:r>
            <w:r>
              <w:rPr>
                <w:rFonts w:ascii="Times New Roman" w:hAnsi="Times New Roman"/>
                <w:color w:val="000000"/>
                <w:sz w:val="24"/>
              </w:rPr>
              <w:t>Человек на войне</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lastRenderedPageBreak/>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a</w:t>
              </w:r>
              <w:r w:rsidRPr="00AE56FF">
                <w:rPr>
                  <w:rFonts w:ascii="Times New Roman" w:hAnsi="Times New Roman"/>
                  <w:color w:val="0000FF"/>
                  <w:u w:val="single"/>
                  <w:lang w:val="ru-RU"/>
                </w:rPr>
                <w:t>099</w:t>
              </w:r>
              <w:r>
                <w:rPr>
                  <w:rFonts w:ascii="Times New Roman" w:hAnsi="Times New Roman"/>
                  <w:color w:val="0000FF"/>
                  <w:u w:val="single"/>
                </w:rPr>
                <w:t>e</w:t>
              </w:r>
              <w:r w:rsidRPr="00AE56FF">
                <w:rPr>
                  <w:rFonts w:ascii="Times New Roman" w:hAnsi="Times New Roman"/>
                  <w:color w:val="0000FF"/>
                  <w:u w:val="single"/>
                  <w:lang w:val="ru-RU"/>
                </w:rPr>
                <w:t>7</w:t>
              </w:r>
              <w:r>
                <w:rPr>
                  <w:rFonts w:ascii="Times New Roman" w:hAnsi="Times New Roman"/>
                  <w:color w:val="0000FF"/>
                  <w:u w:val="single"/>
                </w:rPr>
                <w:t>e</w:t>
              </w:r>
              <w:r w:rsidRPr="00AE56FF">
                <w:rPr>
                  <w:rFonts w:ascii="Times New Roman" w:hAnsi="Times New Roman"/>
                  <w:color w:val="0000FF"/>
                  <w:u w:val="single"/>
                  <w:lang w:val="ru-RU"/>
                </w:rPr>
                <w:t>7</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lastRenderedPageBreak/>
              <w:t>60</w:t>
            </w:r>
          </w:p>
        </w:tc>
        <w:tc>
          <w:tcPr>
            <w:tcW w:w="3285" w:type="dxa"/>
            <w:tcMar>
              <w:top w:w="50" w:type="dxa"/>
              <w:left w:w="100" w:type="dxa"/>
            </w:tcMar>
            <w:vAlign w:val="center"/>
          </w:tcPr>
          <w:p w:rsidR="006A7333" w:rsidRDefault="00BD728B">
            <w:pPr>
              <w:spacing w:after="0"/>
              <w:ind w:left="135"/>
            </w:pPr>
            <w:proofErr w:type="gramStart"/>
            <w:r w:rsidRPr="00AE56FF">
              <w:rPr>
                <w:rFonts w:ascii="Times New Roman" w:hAnsi="Times New Roman"/>
                <w:color w:val="000000"/>
                <w:sz w:val="24"/>
                <w:lang w:val="ru-RU"/>
              </w:rPr>
              <w:t>Историческая</w:t>
            </w:r>
            <w:proofErr w:type="gramEnd"/>
            <w:r w:rsidRPr="00AE56FF">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a</w:t>
              </w:r>
              <w:r w:rsidRPr="00AE56FF">
                <w:rPr>
                  <w:rFonts w:ascii="Times New Roman" w:hAnsi="Times New Roman"/>
                  <w:color w:val="0000FF"/>
                  <w:u w:val="single"/>
                  <w:lang w:val="ru-RU"/>
                </w:rPr>
                <w:t>6067</w:t>
              </w:r>
              <w:r>
                <w:rPr>
                  <w:rFonts w:ascii="Times New Roman" w:hAnsi="Times New Roman"/>
                  <w:color w:val="0000FF"/>
                  <w:u w:val="single"/>
                </w:rPr>
                <w:t>eaf</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61</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/2</w:t>
              </w:r>
              <w:r>
                <w:rPr>
                  <w:rFonts w:ascii="Times New Roman" w:hAnsi="Times New Roman"/>
                  <w:color w:val="0000FF"/>
                  <w:u w:val="single"/>
                </w:rPr>
                <w:t>b</w:t>
              </w:r>
              <w:r w:rsidRPr="00AE56FF">
                <w:rPr>
                  <w:rFonts w:ascii="Times New Roman" w:hAnsi="Times New Roman"/>
                  <w:color w:val="0000FF"/>
                  <w:u w:val="single"/>
                  <w:lang w:val="ru-RU"/>
                </w:rPr>
                <w:t>980</w:t>
              </w:r>
              <w:r>
                <w:rPr>
                  <w:rFonts w:ascii="Times New Roman" w:hAnsi="Times New Roman"/>
                  <w:color w:val="0000FF"/>
                  <w:u w:val="single"/>
                </w:rPr>
                <w:t>c</w:t>
              </w:r>
              <w:r w:rsidRPr="00AE56FF">
                <w:rPr>
                  <w:rFonts w:ascii="Times New Roman" w:hAnsi="Times New Roman"/>
                  <w:color w:val="0000FF"/>
                  <w:u w:val="single"/>
                  <w:lang w:val="ru-RU"/>
                </w:rPr>
                <w:t>33</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62</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Страницы жизни и творчества А.А. 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b</w:t>
              </w:r>
              <w:r w:rsidRPr="00AE56FF">
                <w:rPr>
                  <w:rFonts w:ascii="Times New Roman" w:hAnsi="Times New Roman"/>
                  <w:color w:val="0000FF"/>
                  <w:u w:val="single"/>
                  <w:lang w:val="ru-RU"/>
                </w:rPr>
                <w:t>60</w:t>
              </w:r>
              <w:r>
                <w:rPr>
                  <w:rFonts w:ascii="Times New Roman" w:hAnsi="Times New Roman"/>
                  <w:color w:val="0000FF"/>
                  <w:u w:val="single"/>
                </w:rPr>
                <w:t>d</w:t>
              </w:r>
              <w:r w:rsidRPr="00AE56FF">
                <w:rPr>
                  <w:rFonts w:ascii="Times New Roman" w:hAnsi="Times New Roman"/>
                  <w:color w:val="0000FF"/>
                  <w:u w:val="single"/>
                  <w:lang w:val="ru-RU"/>
                </w:rPr>
                <w:t>6962</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63</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/34</w:t>
              </w:r>
              <w:r>
                <w:rPr>
                  <w:rFonts w:ascii="Times New Roman" w:hAnsi="Times New Roman"/>
                  <w:color w:val="0000FF"/>
                  <w:u w:val="single"/>
                </w:rPr>
                <w:t>b</w:t>
              </w:r>
              <w:r w:rsidRPr="00AE56FF">
                <w:rPr>
                  <w:rFonts w:ascii="Times New Roman" w:hAnsi="Times New Roman"/>
                  <w:color w:val="0000FF"/>
                  <w:u w:val="single"/>
                  <w:lang w:val="ru-RU"/>
                </w:rPr>
                <w:t>4</w:t>
              </w:r>
              <w:r>
                <w:rPr>
                  <w:rFonts w:ascii="Times New Roman" w:hAnsi="Times New Roman"/>
                  <w:color w:val="0000FF"/>
                  <w:u w:val="single"/>
                </w:rPr>
                <w:t>e</w:t>
              </w:r>
              <w:r w:rsidRPr="00AE56FF">
                <w:rPr>
                  <w:rFonts w:ascii="Times New Roman" w:hAnsi="Times New Roman"/>
                  <w:color w:val="0000FF"/>
                  <w:u w:val="single"/>
                  <w:lang w:val="ru-RU"/>
                </w:rPr>
                <w:t>709</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64</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В.О. Богомолов «В августе сорок четвертого». Мужество и героизм защитников Родины</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/0</w:t>
              </w:r>
              <w:r>
                <w:rPr>
                  <w:rFonts w:ascii="Times New Roman" w:hAnsi="Times New Roman"/>
                  <w:color w:val="0000FF"/>
                  <w:u w:val="single"/>
                </w:rPr>
                <w:t>b</w:t>
              </w:r>
              <w:r w:rsidRPr="00AE56FF">
                <w:rPr>
                  <w:rFonts w:ascii="Times New Roman" w:hAnsi="Times New Roman"/>
                  <w:color w:val="0000FF"/>
                  <w:u w:val="single"/>
                  <w:lang w:val="ru-RU"/>
                </w:rPr>
                <w:t>25</w:t>
              </w:r>
              <w:r>
                <w:rPr>
                  <w:rFonts w:ascii="Times New Roman" w:hAnsi="Times New Roman"/>
                  <w:color w:val="0000FF"/>
                  <w:u w:val="single"/>
                </w:rPr>
                <w:t>e</w:t>
              </w:r>
              <w:r w:rsidRPr="00AE56FF">
                <w:rPr>
                  <w:rFonts w:ascii="Times New Roman" w:hAnsi="Times New Roman"/>
                  <w:color w:val="0000FF"/>
                  <w:u w:val="single"/>
                  <w:lang w:val="ru-RU"/>
                </w:rPr>
                <w:t>9</w:t>
              </w:r>
              <w:r>
                <w:rPr>
                  <w:rFonts w:ascii="Times New Roman" w:hAnsi="Times New Roman"/>
                  <w:color w:val="0000FF"/>
                  <w:u w:val="single"/>
                </w:rPr>
                <w:t>ed</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65</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Проблема исторической памяти в лирических произведениях о Великой Отечественной войне (стихотворения Ю.В. Друниной, М.В. Исаковского, Ю.Д. Левитанского и другие)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/767</w:t>
              </w:r>
              <w:r>
                <w:rPr>
                  <w:rFonts w:ascii="Times New Roman" w:hAnsi="Times New Roman"/>
                  <w:color w:val="0000FF"/>
                  <w:u w:val="single"/>
                </w:rPr>
                <w:t>afda</w:t>
              </w:r>
              <w:r w:rsidRPr="00AE56FF">
                <w:rPr>
                  <w:rFonts w:ascii="Times New Roman" w:hAnsi="Times New Roman"/>
                  <w:color w:val="0000FF"/>
                  <w:u w:val="single"/>
                  <w:lang w:val="ru-RU"/>
                </w:rPr>
                <w:t>5</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66</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С.С. Орлова, Д.С. Самойлова, К. М. Симонова, Б.А. Слуцкого и других)</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/65</w:t>
              </w:r>
              <w:r>
                <w:rPr>
                  <w:rFonts w:ascii="Times New Roman" w:hAnsi="Times New Roman"/>
                  <w:color w:val="0000FF"/>
                  <w:u w:val="single"/>
                </w:rPr>
                <w:t>b</w:t>
              </w:r>
              <w:r w:rsidRPr="00AE56FF">
                <w:rPr>
                  <w:rFonts w:ascii="Times New Roman" w:hAnsi="Times New Roman"/>
                  <w:color w:val="0000FF"/>
                  <w:u w:val="single"/>
                  <w:lang w:val="ru-RU"/>
                </w:rPr>
                <w:t>754</w:t>
              </w:r>
              <w:r>
                <w:rPr>
                  <w:rFonts w:ascii="Times New Roman" w:hAnsi="Times New Roman"/>
                  <w:color w:val="0000FF"/>
                  <w:u w:val="single"/>
                </w:rPr>
                <w:t>bf</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lastRenderedPageBreak/>
              <w:t>67</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/60</w:t>
              </w:r>
              <w:r>
                <w:rPr>
                  <w:rFonts w:ascii="Times New Roman" w:hAnsi="Times New Roman"/>
                  <w:color w:val="0000FF"/>
                  <w:u w:val="single"/>
                </w:rPr>
                <w:t>bcc</w:t>
              </w:r>
              <w:r w:rsidRPr="00AE56FF">
                <w:rPr>
                  <w:rFonts w:ascii="Times New Roman" w:hAnsi="Times New Roman"/>
                  <w:color w:val="0000FF"/>
                  <w:u w:val="single"/>
                  <w:lang w:val="ru-RU"/>
                </w:rPr>
                <w:t>8</w:t>
              </w:r>
              <w:r>
                <w:rPr>
                  <w:rFonts w:ascii="Times New Roman" w:hAnsi="Times New Roman"/>
                  <w:color w:val="0000FF"/>
                  <w:u w:val="single"/>
                </w:rPr>
                <w:t>ab</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68</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268593</w:t>
              </w:r>
              <w:r>
                <w:rPr>
                  <w:rFonts w:ascii="Times New Roman" w:hAnsi="Times New Roman"/>
                  <w:color w:val="0000FF"/>
                  <w:u w:val="single"/>
                </w:rPr>
                <w:t>f</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69</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c</w:t>
              </w:r>
              <w:r w:rsidRPr="00AE56FF">
                <w:rPr>
                  <w:rFonts w:ascii="Times New Roman" w:hAnsi="Times New Roman"/>
                  <w:color w:val="0000FF"/>
                  <w:u w:val="single"/>
                  <w:lang w:val="ru-RU"/>
                </w:rPr>
                <w:t>12</w:t>
              </w:r>
              <w:r>
                <w:rPr>
                  <w:rFonts w:ascii="Times New Roman" w:hAnsi="Times New Roman"/>
                  <w:color w:val="0000FF"/>
                  <w:u w:val="single"/>
                </w:rPr>
                <w:t>f</w:t>
              </w:r>
              <w:r w:rsidRPr="00AE56FF">
                <w:rPr>
                  <w:rFonts w:ascii="Times New Roman" w:hAnsi="Times New Roman"/>
                  <w:color w:val="0000FF"/>
                  <w:u w:val="single"/>
                  <w:lang w:val="ru-RU"/>
                </w:rPr>
                <w:t>3</w:t>
              </w:r>
              <w:r>
                <w:rPr>
                  <w:rFonts w:ascii="Times New Roman" w:hAnsi="Times New Roman"/>
                  <w:color w:val="0000FF"/>
                  <w:u w:val="single"/>
                </w:rPr>
                <w:t>fe</w:t>
              </w:r>
              <w:r w:rsidRPr="00AE56FF">
                <w:rPr>
                  <w:rFonts w:ascii="Times New Roman" w:hAnsi="Times New Roman"/>
                  <w:color w:val="0000FF"/>
                  <w:u w:val="single"/>
                  <w:lang w:val="ru-RU"/>
                </w:rPr>
                <w:t>6</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70</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Основные этапы жизни и творчества Б.Л. Пастернака. Тематика и проблематика лирики поэта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/77</w:t>
              </w:r>
              <w:r>
                <w:rPr>
                  <w:rFonts w:ascii="Times New Roman" w:hAnsi="Times New Roman"/>
                  <w:color w:val="0000FF"/>
                  <w:u w:val="single"/>
                </w:rPr>
                <w:t>fbf</w:t>
              </w:r>
              <w:r w:rsidRPr="00AE56FF">
                <w:rPr>
                  <w:rFonts w:ascii="Times New Roman" w:hAnsi="Times New Roman"/>
                  <w:color w:val="0000FF"/>
                  <w:u w:val="single"/>
                  <w:lang w:val="ru-RU"/>
                </w:rPr>
                <w:t>6</w:t>
              </w:r>
              <w:r>
                <w:rPr>
                  <w:rFonts w:ascii="Times New Roman" w:hAnsi="Times New Roman"/>
                  <w:color w:val="0000FF"/>
                  <w:u w:val="single"/>
                </w:rPr>
                <w:t>d</w:t>
              </w:r>
              <w:r w:rsidRPr="00AE56FF">
                <w:rPr>
                  <w:rFonts w:ascii="Times New Roman" w:hAnsi="Times New Roman"/>
                  <w:color w:val="0000FF"/>
                  <w:u w:val="single"/>
                  <w:lang w:val="ru-RU"/>
                </w:rPr>
                <w:t>2</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71</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Тема поэта и поэзии. Любовная лирика Б.Л. Пастернака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/775115</w:t>
              </w:r>
              <w:r>
                <w:rPr>
                  <w:rFonts w:ascii="Times New Roman" w:hAnsi="Times New Roman"/>
                  <w:color w:val="0000FF"/>
                  <w:u w:val="single"/>
                </w:rPr>
                <w:t>fd</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72</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Тема человека и природы. Философская глубина лирики Б.Л. Пастернака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bcf</w:t>
              </w:r>
              <w:r w:rsidRPr="00AE56FF">
                <w:rPr>
                  <w:rFonts w:ascii="Times New Roman" w:hAnsi="Times New Roman"/>
                  <w:color w:val="0000FF"/>
                  <w:u w:val="single"/>
                  <w:lang w:val="ru-RU"/>
                </w:rPr>
                <w:t>6</w:t>
              </w:r>
              <w:r>
                <w:rPr>
                  <w:rFonts w:ascii="Times New Roman" w:hAnsi="Times New Roman"/>
                  <w:color w:val="0000FF"/>
                  <w:u w:val="single"/>
                </w:rPr>
                <w:t>efb</w:t>
              </w:r>
              <w:r w:rsidRPr="00AE56FF">
                <w:rPr>
                  <w:rFonts w:ascii="Times New Roman" w:hAnsi="Times New Roman"/>
                  <w:color w:val="0000FF"/>
                  <w:u w:val="single"/>
                  <w:lang w:val="ru-RU"/>
                </w:rPr>
                <w:t>2</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73</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Основные этапы жизни и творчества А.И. Солженицына. Автобиографизм прозы писателя. Своеобразие раскрытия «лагерной» темы. </w:t>
            </w:r>
            <w:r>
              <w:rPr>
                <w:rFonts w:ascii="Times New Roman" w:hAnsi="Times New Roman"/>
                <w:color w:val="000000"/>
                <w:sz w:val="24"/>
              </w:rPr>
              <w:t>Рассказ «Один день Ивана Денисовича», творческая судьба произведения</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b</w:t>
              </w:r>
              <w:r w:rsidRPr="00AE56FF">
                <w:rPr>
                  <w:rFonts w:ascii="Times New Roman" w:hAnsi="Times New Roman"/>
                  <w:color w:val="0000FF"/>
                  <w:u w:val="single"/>
                  <w:lang w:val="ru-RU"/>
                </w:rPr>
                <w:t>6</w:t>
              </w:r>
              <w:r>
                <w:rPr>
                  <w:rFonts w:ascii="Times New Roman" w:hAnsi="Times New Roman"/>
                  <w:color w:val="0000FF"/>
                  <w:u w:val="single"/>
                </w:rPr>
                <w:t>d</w:t>
              </w:r>
              <w:r w:rsidRPr="00AE56FF">
                <w:rPr>
                  <w:rFonts w:ascii="Times New Roman" w:hAnsi="Times New Roman"/>
                  <w:color w:val="0000FF"/>
                  <w:u w:val="single"/>
                  <w:lang w:val="ru-RU"/>
                </w:rPr>
                <w:t>6</w:t>
              </w:r>
              <w:r>
                <w:rPr>
                  <w:rFonts w:ascii="Times New Roman" w:hAnsi="Times New Roman"/>
                  <w:color w:val="0000FF"/>
                  <w:u w:val="single"/>
                </w:rPr>
                <w:t>f</w:t>
              </w:r>
              <w:r w:rsidRPr="00AE56FF">
                <w:rPr>
                  <w:rFonts w:ascii="Times New Roman" w:hAnsi="Times New Roman"/>
                  <w:color w:val="0000FF"/>
                  <w:u w:val="single"/>
                  <w:lang w:val="ru-RU"/>
                </w:rPr>
                <w:t>138</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74</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/8</w:t>
              </w:r>
              <w:r>
                <w:rPr>
                  <w:rFonts w:ascii="Times New Roman" w:hAnsi="Times New Roman"/>
                  <w:color w:val="0000FF"/>
                  <w:u w:val="single"/>
                </w:rPr>
                <w:t>e</w:t>
              </w:r>
              <w:r w:rsidRPr="00AE56FF">
                <w:rPr>
                  <w:rFonts w:ascii="Times New Roman" w:hAnsi="Times New Roman"/>
                  <w:color w:val="0000FF"/>
                  <w:u w:val="single"/>
                  <w:lang w:val="ru-RU"/>
                </w:rPr>
                <w:t>78</w:t>
              </w:r>
              <w:r>
                <w:rPr>
                  <w:rFonts w:ascii="Times New Roman" w:hAnsi="Times New Roman"/>
                  <w:color w:val="0000FF"/>
                  <w:u w:val="single"/>
                </w:rPr>
                <w:t>e</w:t>
              </w:r>
              <w:r w:rsidRPr="00AE56FF">
                <w:rPr>
                  <w:rFonts w:ascii="Times New Roman" w:hAnsi="Times New Roman"/>
                  <w:color w:val="0000FF"/>
                  <w:u w:val="single"/>
                  <w:lang w:val="ru-RU"/>
                </w:rPr>
                <w:t>75</w:t>
              </w:r>
              <w:r>
                <w:rPr>
                  <w:rFonts w:ascii="Times New Roman" w:hAnsi="Times New Roman"/>
                  <w:color w:val="0000FF"/>
                  <w:u w:val="single"/>
                </w:rPr>
                <w:t>d</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75</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Презентация проекта по литературе второй половины ХХ века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bf</w:t>
              </w:r>
              <w:r w:rsidRPr="00AE56FF">
                <w:rPr>
                  <w:rFonts w:ascii="Times New Roman" w:hAnsi="Times New Roman"/>
                  <w:color w:val="0000FF"/>
                  <w:u w:val="single"/>
                  <w:lang w:val="ru-RU"/>
                </w:rPr>
                <w:t>34</w:t>
              </w:r>
              <w:r>
                <w:rPr>
                  <w:rFonts w:ascii="Times New Roman" w:hAnsi="Times New Roman"/>
                  <w:color w:val="0000FF"/>
                  <w:u w:val="single"/>
                </w:rPr>
                <w:t>b</w:t>
              </w:r>
              <w:r w:rsidRPr="00AE56FF">
                <w:rPr>
                  <w:rFonts w:ascii="Times New Roman" w:hAnsi="Times New Roman"/>
                  <w:color w:val="0000FF"/>
                  <w:u w:val="single"/>
                  <w:lang w:val="ru-RU"/>
                </w:rPr>
                <w:t>20</w:t>
              </w:r>
              <w:r>
                <w:rPr>
                  <w:rFonts w:ascii="Times New Roman" w:hAnsi="Times New Roman"/>
                  <w:color w:val="0000FF"/>
                  <w:u w:val="single"/>
                </w:rPr>
                <w:t>f</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76</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В.М. Шукшин. Страницы жизни и </w:t>
            </w:r>
            <w:r w:rsidRPr="00AE56FF">
              <w:rPr>
                <w:rFonts w:ascii="Times New Roman" w:hAnsi="Times New Roman"/>
                <w:color w:val="000000"/>
                <w:sz w:val="24"/>
                <w:lang w:val="ru-RU"/>
              </w:rPr>
              <w:lastRenderedPageBreak/>
              <w:t xml:space="preserve">творчества. </w:t>
            </w:r>
            <w:proofErr w:type="gramStart"/>
            <w:r w:rsidRPr="00AE56FF">
              <w:rPr>
                <w:rFonts w:ascii="Times New Roman" w:hAnsi="Times New Roman"/>
                <w:color w:val="000000"/>
                <w:sz w:val="24"/>
                <w:lang w:val="ru-RU"/>
              </w:rPr>
              <w:t>Своеобразие прозы писателя («Срезал», «Обида», «Микроскоп», «Мастер», «Крепкий мужик», «Сапожки» и другие)</w:t>
            </w:r>
            <w:proofErr w:type="gramEnd"/>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/2</w:t>
              </w:r>
              <w:r>
                <w:rPr>
                  <w:rFonts w:ascii="Times New Roman" w:hAnsi="Times New Roman"/>
                  <w:color w:val="0000FF"/>
                  <w:u w:val="single"/>
                </w:rPr>
                <w:t>f</w:t>
              </w:r>
              <w:r w:rsidRPr="00AE56FF">
                <w:rPr>
                  <w:rFonts w:ascii="Times New Roman" w:hAnsi="Times New Roman"/>
                  <w:color w:val="0000FF"/>
                  <w:u w:val="single"/>
                  <w:lang w:val="ru-RU"/>
                </w:rPr>
                <w:t>1</w:t>
              </w:r>
              <w:r>
                <w:rPr>
                  <w:rFonts w:ascii="Times New Roman" w:hAnsi="Times New Roman"/>
                  <w:color w:val="0000FF"/>
                  <w:u w:val="single"/>
                </w:rPr>
                <w:t>f</w:t>
              </w:r>
              <w:r w:rsidRPr="00AE56FF">
                <w:rPr>
                  <w:rFonts w:ascii="Times New Roman" w:hAnsi="Times New Roman"/>
                  <w:color w:val="0000FF"/>
                  <w:u w:val="single"/>
                  <w:lang w:val="ru-RU"/>
                </w:rPr>
                <w:t>3</w:t>
              </w:r>
              <w:r>
                <w:rPr>
                  <w:rFonts w:ascii="Times New Roman" w:hAnsi="Times New Roman"/>
                  <w:color w:val="0000FF"/>
                  <w:u w:val="single"/>
                </w:rPr>
                <w:t>e</w:t>
              </w:r>
              <w:r w:rsidRPr="00AE56FF">
                <w:rPr>
                  <w:rFonts w:ascii="Times New Roman" w:hAnsi="Times New Roman"/>
                  <w:color w:val="0000FF"/>
                  <w:u w:val="single"/>
                  <w:lang w:val="ru-RU"/>
                </w:rPr>
                <w:t>4</w:t>
              </w:r>
              <w:r>
                <w:rPr>
                  <w:rFonts w:ascii="Times New Roman" w:hAnsi="Times New Roman"/>
                  <w:color w:val="0000FF"/>
                  <w:u w:val="single"/>
                </w:rPr>
                <w:t>a</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Нравственные искания героев рассказов В.М. Шукшина. </w:t>
            </w:r>
            <w:r>
              <w:rPr>
                <w:rFonts w:ascii="Times New Roman" w:hAnsi="Times New Roman"/>
                <w:color w:val="000000"/>
                <w:sz w:val="24"/>
              </w:rPr>
              <w:t xml:space="preserve">Своеобразие «чудаковатых» персонажей </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/97248</w:t>
              </w:r>
              <w:r>
                <w:rPr>
                  <w:rFonts w:ascii="Times New Roman" w:hAnsi="Times New Roman"/>
                  <w:color w:val="0000FF"/>
                  <w:u w:val="single"/>
                </w:rPr>
                <w:t>b</w:t>
              </w:r>
              <w:r w:rsidRPr="00AE56FF">
                <w:rPr>
                  <w:rFonts w:ascii="Times New Roman" w:hAnsi="Times New Roman"/>
                  <w:color w:val="0000FF"/>
                  <w:u w:val="single"/>
                  <w:lang w:val="ru-RU"/>
                </w:rPr>
                <w:t>85</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78</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В.Г. Распутин. Страницы жизни и творчества. </w:t>
            </w:r>
            <w:r>
              <w:rPr>
                <w:rFonts w:ascii="Times New Roman" w:hAnsi="Times New Roman"/>
                <w:color w:val="000000"/>
                <w:sz w:val="24"/>
              </w:rPr>
              <w:t>Изображение патриархальной русской деревни</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/3</w:t>
              </w:r>
              <w:r>
                <w:rPr>
                  <w:rFonts w:ascii="Times New Roman" w:hAnsi="Times New Roman"/>
                  <w:color w:val="0000FF"/>
                  <w:u w:val="single"/>
                </w:rPr>
                <w:t>bf</w:t>
              </w:r>
              <w:r w:rsidRPr="00AE56FF">
                <w:rPr>
                  <w:rFonts w:ascii="Times New Roman" w:hAnsi="Times New Roman"/>
                  <w:color w:val="0000FF"/>
                  <w:u w:val="single"/>
                  <w:lang w:val="ru-RU"/>
                </w:rPr>
                <w:t>7</w:t>
              </w:r>
              <w:r>
                <w:rPr>
                  <w:rFonts w:ascii="Times New Roman" w:hAnsi="Times New Roman"/>
                  <w:color w:val="0000FF"/>
                  <w:u w:val="single"/>
                </w:rPr>
                <w:t>a</w:t>
              </w:r>
              <w:r w:rsidRPr="00AE56FF">
                <w:rPr>
                  <w:rFonts w:ascii="Times New Roman" w:hAnsi="Times New Roman"/>
                  <w:color w:val="0000FF"/>
                  <w:u w:val="single"/>
                  <w:lang w:val="ru-RU"/>
                </w:rPr>
                <w:t>00</w:t>
              </w:r>
              <w:r>
                <w:rPr>
                  <w:rFonts w:ascii="Times New Roman" w:hAnsi="Times New Roman"/>
                  <w:color w:val="0000FF"/>
                  <w:u w:val="single"/>
                </w:rPr>
                <w:t>a</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79</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В.Г. Распутина «Прощание с </w:t>
            </w:r>
            <w:proofErr w:type="gramStart"/>
            <w:r w:rsidRPr="00AE56FF">
              <w:rPr>
                <w:rFonts w:ascii="Times New Roman" w:hAnsi="Times New Roman"/>
                <w:color w:val="000000"/>
                <w:sz w:val="24"/>
                <w:lang w:val="ru-RU"/>
              </w:rPr>
              <w:t>Матёрой</w:t>
            </w:r>
            <w:proofErr w:type="gramEnd"/>
            <w:r w:rsidRPr="00AE56FF">
              <w:rPr>
                <w:rFonts w:ascii="Times New Roman" w:hAnsi="Times New Roman"/>
                <w:color w:val="000000"/>
                <w:sz w:val="24"/>
                <w:lang w:val="ru-RU"/>
              </w:rPr>
              <w:t>»</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/9</w:t>
              </w:r>
              <w:r>
                <w:rPr>
                  <w:rFonts w:ascii="Times New Roman" w:hAnsi="Times New Roman"/>
                  <w:color w:val="0000FF"/>
                  <w:u w:val="single"/>
                </w:rPr>
                <w:t>d</w:t>
              </w:r>
              <w:r w:rsidRPr="00AE56FF">
                <w:rPr>
                  <w:rFonts w:ascii="Times New Roman" w:hAnsi="Times New Roman"/>
                  <w:color w:val="0000FF"/>
                  <w:u w:val="single"/>
                  <w:lang w:val="ru-RU"/>
                </w:rPr>
                <w:t>973</w:t>
              </w:r>
              <w:r>
                <w:rPr>
                  <w:rFonts w:ascii="Times New Roman" w:hAnsi="Times New Roman"/>
                  <w:color w:val="0000FF"/>
                  <w:u w:val="single"/>
                </w:rPr>
                <w:t>ed</w:t>
              </w:r>
              <w:r w:rsidRPr="00AE56FF">
                <w:rPr>
                  <w:rFonts w:ascii="Times New Roman" w:hAnsi="Times New Roman"/>
                  <w:color w:val="0000FF"/>
                  <w:u w:val="single"/>
                  <w:lang w:val="ru-RU"/>
                </w:rPr>
                <w:t>0</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80</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Н.М. Рубцов. Страницы жизни и творчества. Тема Родины в лирике поэта (не менее трёх стихотворений по выбору). </w:t>
            </w:r>
            <w:r>
              <w:rPr>
                <w:rFonts w:ascii="Times New Roman" w:hAnsi="Times New Roman"/>
                <w:color w:val="000000"/>
                <w:sz w:val="24"/>
              </w:rPr>
              <w:t>Например, «Звезда полей», «Тихая моя родина!..» и другие)</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/179</w:t>
              </w:r>
              <w:r>
                <w:rPr>
                  <w:rFonts w:ascii="Times New Roman" w:hAnsi="Times New Roman"/>
                  <w:color w:val="0000FF"/>
                  <w:u w:val="single"/>
                </w:rPr>
                <w:t>e</w:t>
              </w:r>
              <w:r w:rsidRPr="00AE56FF">
                <w:rPr>
                  <w:rFonts w:ascii="Times New Roman" w:hAnsi="Times New Roman"/>
                  <w:color w:val="0000FF"/>
                  <w:u w:val="single"/>
                  <w:lang w:val="ru-RU"/>
                </w:rPr>
                <w:t>661</w:t>
              </w:r>
              <w:r>
                <w:rPr>
                  <w:rFonts w:ascii="Times New Roman" w:hAnsi="Times New Roman"/>
                  <w:color w:val="0000FF"/>
                  <w:u w:val="single"/>
                </w:rPr>
                <w:t>f</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81</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Задушевность и музыкальность поэтического слова Н.М. Рубцова («В горнице моей светло…», «Привет, Россия…», «Русский огонёк», «Я буду скакать по холмам задремавшей отчизны...» и другие)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/2</w:t>
              </w:r>
              <w:r>
                <w:rPr>
                  <w:rFonts w:ascii="Times New Roman" w:hAnsi="Times New Roman"/>
                  <w:color w:val="0000FF"/>
                  <w:u w:val="single"/>
                </w:rPr>
                <w:t>abbc</w:t>
              </w:r>
              <w:r w:rsidRPr="00AE56FF">
                <w:rPr>
                  <w:rFonts w:ascii="Times New Roman" w:hAnsi="Times New Roman"/>
                  <w:color w:val="0000FF"/>
                  <w:u w:val="single"/>
                  <w:lang w:val="ru-RU"/>
                </w:rPr>
                <w:t>91</w:t>
              </w:r>
              <w:r>
                <w:rPr>
                  <w:rFonts w:ascii="Times New Roman" w:hAnsi="Times New Roman"/>
                  <w:color w:val="0000FF"/>
                  <w:u w:val="single"/>
                </w:rPr>
                <w:t>e</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82</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И.А. Бродский. Основные этапы жизни и творчества. Тематика лирических произведений поэта (не менее трёх по выбору). Например, «На смерть </w:t>
            </w:r>
            <w:r w:rsidRPr="00AE56FF">
              <w:rPr>
                <w:rFonts w:ascii="Times New Roman" w:hAnsi="Times New Roman"/>
                <w:color w:val="000000"/>
                <w:sz w:val="24"/>
                <w:lang w:val="ru-RU"/>
              </w:rPr>
              <w:lastRenderedPageBreak/>
              <w:t>Жукова», «Осенний крик ястреба», «Пилигримы», «Стансы» («Ни страны, ни погоста…»)</w:t>
            </w:r>
            <w:proofErr w:type="gramStart"/>
            <w:r w:rsidRPr="00AE56FF">
              <w:rPr>
                <w:rFonts w:ascii="Times New Roman" w:hAnsi="Times New Roman"/>
                <w:color w:val="000000"/>
                <w:sz w:val="24"/>
                <w:lang w:val="ru-RU"/>
              </w:rPr>
              <w:t xml:space="preserve"> ,</w:t>
            </w:r>
            <w:proofErr w:type="gramEnd"/>
            <w:r w:rsidRPr="00AE56FF">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другие</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w:t>
              </w:r>
              <w:r w:rsidRPr="00AE56FF">
                <w:rPr>
                  <w:rFonts w:ascii="Times New Roman" w:hAnsi="Times New Roman"/>
                  <w:color w:val="0000FF"/>
                  <w:u w:val="single"/>
                  <w:lang w:val="ru-RU"/>
                </w:rPr>
                <w:t>1</w:t>
              </w:r>
              <w:r>
                <w:rPr>
                  <w:rFonts w:ascii="Times New Roman" w:hAnsi="Times New Roman"/>
                  <w:color w:val="0000FF"/>
                  <w:u w:val="single"/>
                </w:rPr>
                <w:t>d</w:t>
              </w:r>
              <w:r w:rsidRPr="00AE56FF">
                <w:rPr>
                  <w:rFonts w:ascii="Times New Roman" w:hAnsi="Times New Roman"/>
                  <w:color w:val="0000FF"/>
                  <w:u w:val="single"/>
                  <w:lang w:val="ru-RU"/>
                </w:rPr>
                <w:t>27</w:t>
              </w:r>
              <w:r>
                <w:rPr>
                  <w:rFonts w:ascii="Times New Roman" w:hAnsi="Times New Roman"/>
                  <w:color w:val="0000FF"/>
                  <w:u w:val="single"/>
                </w:rPr>
                <w:t>b</w:t>
              </w:r>
              <w:r w:rsidRPr="00AE56FF">
                <w:rPr>
                  <w:rFonts w:ascii="Times New Roman" w:hAnsi="Times New Roman"/>
                  <w:color w:val="0000FF"/>
                  <w:u w:val="single"/>
                  <w:lang w:val="ru-RU"/>
                </w:rPr>
                <w:t>19</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lastRenderedPageBreak/>
              <w:t>83</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Тема памяти. Философские мотивы в лирике И.А. Бродского</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a</w:t>
              </w:r>
              <w:r w:rsidRPr="00AE56FF">
                <w:rPr>
                  <w:rFonts w:ascii="Times New Roman" w:hAnsi="Times New Roman"/>
                  <w:color w:val="0000FF"/>
                  <w:u w:val="single"/>
                  <w:lang w:val="ru-RU"/>
                </w:rPr>
                <w:t>3</w:t>
              </w:r>
              <w:r>
                <w:rPr>
                  <w:rFonts w:ascii="Times New Roman" w:hAnsi="Times New Roman"/>
                  <w:color w:val="0000FF"/>
                  <w:u w:val="single"/>
                </w:rPr>
                <w:t>f</w:t>
              </w:r>
              <w:r w:rsidRPr="00AE56FF">
                <w:rPr>
                  <w:rFonts w:ascii="Times New Roman" w:hAnsi="Times New Roman"/>
                  <w:color w:val="0000FF"/>
                  <w:u w:val="single"/>
                  <w:lang w:val="ru-RU"/>
                </w:rPr>
                <w:t>49</w:t>
              </w:r>
              <w:r>
                <w:rPr>
                  <w:rFonts w:ascii="Times New Roman" w:hAnsi="Times New Roman"/>
                  <w:color w:val="0000FF"/>
                  <w:u w:val="single"/>
                </w:rPr>
                <w:t>f</w:t>
              </w:r>
              <w:r w:rsidRPr="00AE56FF">
                <w:rPr>
                  <w:rFonts w:ascii="Times New Roman" w:hAnsi="Times New Roman"/>
                  <w:color w:val="0000FF"/>
                  <w:u w:val="single"/>
                  <w:lang w:val="ru-RU"/>
                </w:rPr>
                <w:t>45</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84</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Своеобразие поэтического мышления и языка И.А. Бродского</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a</w:t>
              </w:r>
              <w:r w:rsidRPr="00AE56FF">
                <w:rPr>
                  <w:rFonts w:ascii="Times New Roman" w:hAnsi="Times New Roman"/>
                  <w:color w:val="0000FF"/>
                  <w:u w:val="single"/>
                  <w:lang w:val="ru-RU"/>
                </w:rPr>
                <w:t>455</w:t>
              </w:r>
              <w:r>
                <w:rPr>
                  <w:rFonts w:ascii="Times New Roman" w:hAnsi="Times New Roman"/>
                  <w:color w:val="0000FF"/>
                  <w:u w:val="single"/>
                </w:rPr>
                <w:t>d</w:t>
              </w:r>
              <w:r w:rsidRPr="00AE56FF">
                <w:rPr>
                  <w:rFonts w:ascii="Times New Roman" w:hAnsi="Times New Roman"/>
                  <w:color w:val="0000FF"/>
                  <w:u w:val="single"/>
                  <w:lang w:val="ru-RU"/>
                </w:rPr>
                <w:t>06</w:t>
              </w:r>
              <w:r>
                <w:rPr>
                  <w:rFonts w:ascii="Times New Roman" w:hAnsi="Times New Roman"/>
                  <w:color w:val="0000FF"/>
                  <w:u w:val="single"/>
                </w:rPr>
                <w:t>d</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85</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Развитие речи. Анализ лирического произведения второй половины ХХ века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/8</w:t>
              </w:r>
              <w:r>
                <w:rPr>
                  <w:rFonts w:ascii="Times New Roman" w:hAnsi="Times New Roman"/>
                  <w:color w:val="0000FF"/>
                  <w:u w:val="single"/>
                </w:rPr>
                <w:t>d</w:t>
              </w:r>
              <w:r w:rsidRPr="00AE56FF">
                <w:rPr>
                  <w:rFonts w:ascii="Times New Roman" w:hAnsi="Times New Roman"/>
                  <w:color w:val="0000FF"/>
                  <w:u w:val="single"/>
                  <w:lang w:val="ru-RU"/>
                </w:rPr>
                <w:t>5</w:t>
              </w:r>
              <w:r>
                <w:rPr>
                  <w:rFonts w:ascii="Times New Roman" w:hAnsi="Times New Roman"/>
                  <w:color w:val="0000FF"/>
                  <w:u w:val="single"/>
                </w:rPr>
                <w:t>e</w:t>
              </w:r>
              <w:r w:rsidRPr="00AE56FF">
                <w:rPr>
                  <w:rFonts w:ascii="Times New Roman" w:hAnsi="Times New Roman"/>
                  <w:color w:val="0000FF"/>
                  <w:u w:val="single"/>
                  <w:lang w:val="ru-RU"/>
                </w:rPr>
                <w:t>07</w:t>
              </w:r>
              <w:r>
                <w:rPr>
                  <w:rFonts w:ascii="Times New Roman" w:hAnsi="Times New Roman"/>
                  <w:color w:val="0000FF"/>
                  <w:u w:val="single"/>
                </w:rPr>
                <w:t>f</w:t>
              </w:r>
              <w:r w:rsidRPr="00AE56FF">
                <w:rPr>
                  <w:rFonts w:ascii="Times New Roman" w:hAnsi="Times New Roman"/>
                  <w:color w:val="0000FF"/>
                  <w:u w:val="single"/>
                  <w:lang w:val="ru-RU"/>
                </w:rPr>
                <w:t>0</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86</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AE56FF">
              <w:rPr>
                <w:rFonts w:ascii="Times New Roman" w:hAnsi="Times New Roman"/>
                <w:color w:val="000000"/>
                <w:sz w:val="24"/>
                <w:lang w:val="ru-RU"/>
              </w:rPr>
              <w:t xml:space="preserve"> – начала </w:t>
            </w:r>
            <w:r>
              <w:rPr>
                <w:rFonts w:ascii="Times New Roman" w:hAnsi="Times New Roman"/>
                <w:color w:val="000000"/>
                <w:sz w:val="24"/>
              </w:rPr>
              <w:t>XXI</w:t>
            </w:r>
            <w:r w:rsidRPr="00AE56FF">
              <w:rPr>
                <w:rFonts w:ascii="Times New Roman" w:hAnsi="Times New Roman"/>
                <w:color w:val="000000"/>
                <w:sz w:val="24"/>
                <w:lang w:val="ru-RU"/>
              </w:rPr>
              <w:t xml:space="preserve"> века. «Деревенская» проза. Например, Ф.А. Абрамов (повесть «Пелагея»); В.И. Белов (рассказы «На родине», «Бобришный угор»)</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d</w:t>
              </w:r>
              <w:r w:rsidRPr="00AE56FF">
                <w:rPr>
                  <w:rFonts w:ascii="Times New Roman" w:hAnsi="Times New Roman"/>
                  <w:color w:val="0000FF"/>
                  <w:u w:val="single"/>
                  <w:lang w:val="ru-RU"/>
                </w:rPr>
                <w:t>936</w:t>
              </w:r>
              <w:r>
                <w:rPr>
                  <w:rFonts w:ascii="Times New Roman" w:hAnsi="Times New Roman"/>
                  <w:color w:val="0000FF"/>
                  <w:u w:val="single"/>
                </w:rPr>
                <w:t>b</w:t>
              </w:r>
              <w:r w:rsidRPr="00AE56FF">
                <w:rPr>
                  <w:rFonts w:ascii="Times New Roman" w:hAnsi="Times New Roman"/>
                  <w:color w:val="0000FF"/>
                  <w:u w:val="single"/>
                  <w:lang w:val="ru-RU"/>
                </w:rPr>
                <w:t>17</w:t>
              </w:r>
              <w:r>
                <w:rPr>
                  <w:rFonts w:ascii="Times New Roman" w:hAnsi="Times New Roman"/>
                  <w:color w:val="0000FF"/>
                  <w:u w:val="single"/>
                </w:rPr>
                <w:t>f</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87</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AE56FF">
              <w:rPr>
                <w:rFonts w:ascii="Times New Roman" w:hAnsi="Times New Roman"/>
                <w:color w:val="000000"/>
                <w:sz w:val="24"/>
                <w:lang w:val="ru-RU"/>
              </w:rPr>
              <w:t xml:space="preserve"> века. </w:t>
            </w:r>
            <w:r>
              <w:rPr>
                <w:rFonts w:ascii="Times New Roman" w:hAnsi="Times New Roman"/>
                <w:color w:val="000000"/>
                <w:sz w:val="24"/>
              </w:rPr>
              <w:t>В.П. Астафьев (повествование в рассказах «Царь-рыба» (фрагменты);</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aaa</w:t>
              </w:r>
              <w:r w:rsidRPr="00AE56FF">
                <w:rPr>
                  <w:rFonts w:ascii="Times New Roman" w:hAnsi="Times New Roman"/>
                  <w:color w:val="0000FF"/>
                  <w:u w:val="single"/>
                  <w:lang w:val="ru-RU"/>
                </w:rPr>
                <w:t>84</w:t>
              </w:r>
              <w:r>
                <w:rPr>
                  <w:rFonts w:ascii="Times New Roman" w:hAnsi="Times New Roman"/>
                  <w:color w:val="0000FF"/>
                  <w:u w:val="single"/>
                </w:rPr>
                <w:t>fa</w:t>
              </w:r>
              <w:r w:rsidRPr="00AE56FF">
                <w:rPr>
                  <w:rFonts w:ascii="Times New Roman" w:hAnsi="Times New Roman"/>
                  <w:color w:val="0000FF"/>
                  <w:u w:val="single"/>
                  <w:lang w:val="ru-RU"/>
                </w:rPr>
                <w:t>0</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88</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Разнообразие повествовательных форм в изображении жизни современного общества. А.Н. и Б.Н. Стругацкие (повесть «Понедельник начинается в субботу»)</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/2</w:t>
              </w:r>
              <w:r>
                <w:rPr>
                  <w:rFonts w:ascii="Times New Roman" w:hAnsi="Times New Roman"/>
                  <w:color w:val="0000FF"/>
                  <w:u w:val="single"/>
                </w:rPr>
                <w:t>ce</w:t>
              </w:r>
              <w:r w:rsidRPr="00AE56FF">
                <w:rPr>
                  <w:rFonts w:ascii="Times New Roman" w:hAnsi="Times New Roman"/>
                  <w:color w:val="0000FF"/>
                  <w:u w:val="single"/>
                  <w:lang w:val="ru-RU"/>
                </w:rPr>
                <w:t>35</w:t>
              </w:r>
              <w:r>
                <w:rPr>
                  <w:rFonts w:ascii="Times New Roman" w:hAnsi="Times New Roman"/>
                  <w:color w:val="0000FF"/>
                  <w:u w:val="single"/>
                </w:rPr>
                <w:t>f</w:t>
              </w:r>
              <w:r w:rsidRPr="00AE56FF">
                <w:rPr>
                  <w:rFonts w:ascii="Times New Roman" w:hAnsi="Times New Roman"/>
                  <w:color w:val="0000FF"/>
                  <w:u w:val="single"/>
                  <w:lang w:val="ru-RU"/>
                </w:rPr>
                <w:t>4</w:t>
              </w:r>
              <w:r>
                <w:rPr>
                  <w:rFonts w:ascii="Times New Roman" w:hAnsi="Times New Roman"/>
                  <w:color w:val="0000FF"/>
                  <w:u w:val="single"/>
                </w:rPr>
                <w:t>e</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89</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E56FF">
              <w:rPr>
                <w:rFonts w:ascii="Times New Roman" w:hAnsi="Times New Roman"/>
                <w:color w:val="000000"/>
                <w:sz w:val="24"/>
                <w:lang w:val="ru-RU"/>
              </w:rPr>
              <w:t xml:space="preserve"> – начала </w:t>
            </w:r>
            <w:r>
              <w:rPr>
                <w:rFonts w:ascii="Times New Roman" w:hAnsi="Times New Roman"/>
                <w:color w:val="000000"/>
                <w:sz w:val="24"/>
              </w:rPr>
              <w:t>XXI</w:t>
            </w:r>
            <w:r w:rsidRPr="00AE56FF">
              <w:rPr>
                <w:rFonts w:ascii="Times New Roman" w:hAnsi="Times New Roman"/>
                <w:color w:val="000000"/>
                <w:sz w:val="24"/>
                <w:lang w:val="ru-RU"/>
              </w:rPr>
              <w:t xml:space="preserve"> века. </w:t>
            </w:r>
            <w:proofErr w:type="gramStart"/>
            <w:r w:rsidRPr="00AE56FF">
              <w:rPr>
                <w:rFonts w:ascii="Times New Roman" w:hAnsi="Times New Roman"/>
                <w:color w:val="000000"/>
                <w:sz w:val="24"/>
                <w:lang w:val="ru-RU"/>
              </w:rPr>
              <w:t xml:space="preserve">Стихотворения Б.А. Ахмадулиной, А.А. Вознесенского, В.С. </w:t>
            </w:r>
            <w:r w:rsidRPr="00AE56FF">
              <w:rPr>
                <w:rFonts w:ascii="Times New Roman" w:hAnsi="Times New Roman"/>
                <w:color w:val="000000"/>
                <w:sz w:val="24"/>
                <w:lang w:val="ru-RU"/>
              </w:rPr>
              <w:lastRenderedPageBreak/>
              <w:t>Высоцкого, Е.А. Евтушенко и других).</w:t>
            </w:r>
            <w:proofErr w:type="gramEnd"/>
            <w:r w:rsidRPr="00AE56FF">
              <w:rPr>
                <w:rFonts w:ascii="Times New Roman" w:hAnsi="Times New Roman"/>
                <w:color w:val="000000"/>
                <w:sz w:val="24"/>
                <w:lang w:val="ru-RU"/>
              </w:rPr>
              <w:t xml:space="preserve"> </w:t>
            </w:r>
            <w:r>
              <w:rPr>
                <w:rFonts w:ascii="Times New Roman" w:hAnsi="Times New Roman"/>
                <w:color w:val="000000"/>
                <w:sz w:val="24"/>
              </w:rPr>
              <w:t>Тематика и проблематика лирики поэта</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lastRenderedPageBreak/>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/36100252</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Художественные приемы и особенности поэтического языка автора (стихотворения Б.А. Ахмадулиной, А.А. Вознесенского, В.С. Высоцкого, Е.А. Евтушенко и других)</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d</w:t>
              </w:r>
              <w:r w:rsidRPr="00AE56FF">
                <w:rPr>
                  <w:rFonts w:ascii="Times New Roman" w:hAnsi="Times New Roman"/>
                  <w:color w:val="0000FF"/>
                  <w:u w:val="single"/>
                  <w:lang w:val="ru-RU"/>
                </w:rPr>
                <w:t>75</w:t>
              </w:r>
              <w:r>
                <w:rPr>
                  <w:rFonts w:ascii="Times New Roman" w:hAnsi="Times New Roman"/>
                  <w:color w:val="0000FF"/>
                  <w:u w:val="single"/>
                </w:rPr>
                <w:t>dd</w:t>
              </w:r>
              <w:r w:rsidRPr="00AE56FF">
                <w:rPr>
                  <w:rFonts w:ascii="Times New Roman" w:hAnsi="Times New Roman"/>
                  <w:color w:val="0000FF"/>
                  <w:u w:val="single"/>
                  <w:lang w:val="ru-RU"/>
                </w:rPr>
                <w:t>00</w:t>
              </w:r>
              <w:r>
                <w:rPr>
                  <w:rFonts w:ascii="Times New Roman" w:hAnsi="Times New Roman"/>
                  <w:color w:val="0000FF"/>
                  <w:u w:val="single"/>
                </w:rPr>
                <w:t>e</w:t>
              </w:r>
            </w:hyperlink>
            <w:r w:rsidRPr="00AE56FF">
              <w:rPr>
                <w:rFonts w:ascii="Times New Roman" w:hAnsi="Times New Roman"/>
                <w:color w:val="000000"/>
                <w:sz w:val="24"/>
                <w:lang w:val="ru-RU"/>
              </w:rPr>
              <w:t xml:space="preserve"> </w:t>
            </w:r>
            <w:hyperlink r:id="rId24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/7</w:t>
              </w:r>
              <w:r>
                <w:rPr>
                  <w:rFonts w:ascii="Times New Roman" w:hAnsi="Times New Roman"/>
                  <w:color w:val="0000FF"/>
                  <w:u w:val="single"/>
                </w:rPr>
                <w:t>cd</w:t>
              </w:r>
              <w:r w:rsidRPr="00AE56FF">
                <w:rPr>
                  <w:rFonts w:ascii="Times New Roman" w:hAnsi="Times New Roman"/>
                  <w:color w:val="0000FF"/>
                  <w:u w:val="single"/>
                  <w:lang w:val="ru-RU"/>
                </w:rPr>
                <w:t>5948</w:t>
              </w:r>
              <w:r>
                <w:rPr>
                  <w:rFonts w:ascii="Times New Roman" w:hAnsi="Times New Roman"/>
                  <w:color w:val="0000FF"/>
                  <w:u w:val="single"/>
                </w:rPr>
                <w:t>e</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91</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AE56FF">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affe</w:t>
              </w:r>
              <w:r w:rsidRPr="00AE56FF">
                <w:rPr>
                  <w:rFonts w:ascii="Times New Roman" w:hAnsi="Times New Roman"/>
                  <w:color w:val="0000FF"/>
                  <w:u w:val="single"/>
                  <w:lang w:val="ru-RU"/>
                </w:rPr>
                <w:t>147</w:t>
              </w:r>
              <w:r>
                <w:rPr>
                  <w:rFonts w:ascii="Times New Roman" w:hAnsi="Times New Roman"/>
                  <w:color w:val="0000FF"/>
                  <w:u w:val="single"/>
                </w:rPr>
                <w:t>a</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92</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w:t>
              </w:r>
              <w:r w:rsidRPr="00AE56FF">
                <w:rPr>
                  <w:rFonts w:ascii="Times New Roman" w:hAnsi="Times New Roman"/>
                  <w:color w:val="0000FF"/>
                  <w:u w:val="single"/>
                  <w:lang w:val="ru-RU"/>
                </w:rPr>
                <w:t>735</w:t>
              </w:r>
              <w:r>
                <w:rPr>
                  <w:rFonts w:ascii="Times New Roman" w:hAnsi="Times New Roman"/>
                  <w:color w:val="0000FF"/>
                  <w:u w:val="single"/>
                </w:rPr>
                <w:t>fb</w:t>
              </w:r>
              <w:r w:rsidRPr="00AE56FF">
                <w:rPr>
                  <w:rFonts w:ascii="Times New Roman" w:hAnsi="Times New Roman"/>
                  <w:color w:val="0000FF"/>
                  <w:u w:val="single"/>
                  <w:lang w:val="ru-RU"/>
                </w:rPr>
                <w:t>80</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93</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Контрольная работа: письменные ответы на проблемный вопрос, сочинение, тесты по литературе второй половины ХХ века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Библиотика ЦОК </w:t>
            </w:r>
            <w:hyperlink r:id="rId246">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/75</w:t>
              </w:r>
              <w:r>
                <w:rPr>
                  <w:rFonts w:ascii="Times New Roman" w:hAnsi="Times New Roman"/>
                  <w:color w:val="0000FF"/>
                  <w:u w:val="single"/>
                </w:rPr>
                <w:t>c</w:t>
              </w:r>
              <w:r w:rsidRPr="00AE56FF">
                <w:rPr>
                  <w:rFonts w:ascii="Times New Roman" w:hAnsi="Times New Roman"/>
                  <w:color w:val="0000FF"/>
                  <w:u w:val="single"/>
                  <w:lang w:val="ru-RU"/>
                </w:rPr>
                <w:t>8</w:t>
              </w:r>
              <w:r>
                <w:rPr>
                  <w:rFonts w:ascii="Times New Roman" w:hAnsi="Times New Roman"/>
                  <w:color w:val="0000FF"/>
                  <w:u w:val="single"/>
                </w:rPr>
                <w:t>fd</w:t>
              </w:r>
              <w:r w:rsidRPr="00AE56FF">
                <w:rPr>
                  <w:rFonts w:ascii="Times New Roman" w:hAnsi="Times New Roman"/>
                  <w:color w:val="0000FF"/>
                  <w:u w:val="single"/>
                  <w:lang w:val="ru-RU"/>
                </w:rPr>
                <w:t>94</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94</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Литература народов России (не менее одного произведения по выбор). Например, рассказ Ю. Рытхэу «Хранитель огня»; повесть Ю. Шесталова «Синий ветер каслания». </w:t>
            </w:r>
            <w:r>
              <w:rPr>
                <w:rFonts w:ascii="Times New Roman" w:hAnsi="Times New Roman"/>
                <w:color w:val="000000"/>
                <w:sz w:val="24"/>
              </w:rPr>
              <w:t>Художественное произведение в историко-культурном контексте</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fb</w:t>
              </w:r>
              <w:r w:rsidRPr="00AE56FF">
                <w:rPr>
                  <w:rFonts w:ascii="Times New Roman" w:hAnsi="Times New Roman"/>
                  <w:color w:val="0000FF"/>
                  <w:u w:val="single"/>
                  <w:lang w:val="ru-RU"/>
                </w:rPr>
                <w:t>08947</w:t>
              </w:r>
              <w:r>
                <w:rPr>
                  <w:rFonts w:ascii="Times New Roman" w:hAnsi="Times New Roman"/>
                  <w:color w:val="0000FF"/>
                  <w:u w:val="single"/>
                </w:rPr>
                <w:t>b</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95</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Литература народов России </w:t>
            </w:r>
            <w:r w:rsidRPr="00AE56FF">
              <w:rPr>
                <w:rFonts w:ascii="Times New Roman" w:hAnsi="Times New Roman"/>
                <w:color w:val="000000"/>
                <w:sz w:val="24"/>
                <w:lang w:val="ru-RU"/>
              </w:rPr>
              <w:lastRenderedPageBreak/>
              <w:t xml:space="preserve">(стихотворения Г. Айги, Р. Гамзатова, М. Джалиля, М. Карима, Д. Кугультинова, К. Кулиева и других). </w:t>
            </w:r>
            <w:r>
              <w:rPr>
                <w:rFonts w:ascii="Times New Roman" w:hAnsi="Times New Roman"/>
                <w:color w:val="000000"/>
                <w:sz w:val="24"/>
              </w:rPr>
              <w:t>Лирический герой в современном мире</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lastRenderedPageBreak/>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/5</w:t>
              </w:r>
              <w:r>
                <w:rPr>
                  <w:rFonts w:ascii="Times New Roman" w:hAnsi="Times New Roman"/>
                  <w:color w:val="0000FF"/>
                  <w:u w:val="single"/>
                </w:rPr>
                <w:t>c</w:t>
              </w:r>
              <w:r w:rsidRPr="00AE56FF">
                <w:rPr>
                  <w:rFonts w:ascii="Times New Roman" w:hAnsi="Times New Roman"/>
                  <w:color w:val="0000FF"/>
                  <w:u w:val="single"/>
                  <w:lang w:val="ru-RU"/>
                </w:rPr>
                <w:t>4</w:t>
              </w:r>
              <w:r>
                <w:rPr>
                  <w:rFonts w:ascii="Times New Roman" w:hAnsi="Times New Roman"/>
                  <w:color w:val="0000FF"/>
                  <w:u w:val="single"/>
                </w:rPr>
                <w:t>dcc</w:t>
              </w:r>
              <w:r w:rsidRPr="00AE56FF">
                <w:rPr>
                  <w:rFonts w:ascii="Times New Roman" w:hAnsi="Times New Roman"/>
                  <w:color w:val="0000FF"/>
                  <w:u w:val="single"/>
                  <w:lang w:val="ru-RU"/>
                </w:rPr>
                <w:t>68</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lastRenderedPageBreak/>
              <w:t>96</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Разнообразие тем и проблем в зарубежной прозе ХХ века Р. Брэдбери «451 градус по Фаренгейту». </w:t>
            </w:r>
            <w:r>
              <w:rPr>
                <w:rFonts w:ascii="Times New Roman" w:hAnsi="Times New Roman"/>
                <w:color w:val="000000"/>
                <w:sz w:val="24"/>
              </w:rPr>
              <w:t>Творческая история произведения</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c</w:t>
              </w:r>
              <w:r w:rsidRPr="00AE56FF">
                <w:rPr>
                  <w:rFonts w:ascii="Times New Roman" w:hAnsi="Times New Roman"/>
                  <w:color w:val="0000FF"/>
                  <w:u w:val="single"/>
                  <w:lang w:val="ru-RU"/>
                </w:rPr>
                <w:t>81012</w:t>
              </w:r>
              <w:r>
                <w:rPr>
                  <w:rFonts w:ascii="Times New Roman" w:hAnsi="Times New Roman"/>
                  <w:color w:val="0000FF"/>
                  <w:u w:val="single"/>
                </w:rPr>
                <w:t>dc</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97</w:t>
            </w:r>
          </w:p>
        </w:tc>
        <w:tc>
          <w:tcPr>
            <w:tcW w:w="3285" w:type="dxa"/>
            <w:tcMar>
              <w:top w:w="50" w:type="dxa"/>
              <w:left w:w="100" w:type="dxa"/>
            </w:tcMar>
            <w:vAlign w:val="center"/>
          </w:tcPr>
          <w:p w:rsidR="006A7333" w:rsidRPr="00AE56FF" w:rsidRDefault="00BD728B">
            <w:pPr>
              <w:spacing w:after="0"/>
              <w:ind w:left="135"/>
              <w:rPr>
                <w:lang w:val="ru-RU"/>
              </w:rPr>
            </w:pPr>
            <w:proofErr w:type="gramStart"/>
            <w:r w:rsidRPr="00AE56FF">
              <w:rPr>
                <w:rFonts w:ascii="Times New Roman" w:hAnsi="Times New Roman"/>
                <w:color w:val="000000"/>
                <w:sz w:val="24"/>
                <w:lang w:val="ru-RU"/>
              </w:rPr>
              <w:t>Проблематика и сюжет, специфика жанра и композиции, система образов произведения (Р. Брэдбери «451 градус по Фаренгейту»</w:t>
            </w:r>
            <w:proofErr w:type="gramEnd"/>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ce</w:t>
              </w:r>
              <w:r w:rsidRPr="00AE56FF">
                <w:rPr>
                  <w:rFonts w:ascii="Times New Roman" w:hAnsi="Times New Roman"/>
                  <w:color w:val="0000FF"/>
                  <w:u w:val="single"/>
                  <w:lang w:val="ru-RU"/>
                </w:rPr>
                <w:t>527</w:t>
              </w:r>
              <w:r>
                <w:rPr>
                  <w:rFonts w:ascii="Times New Roman" w:hAnsi="Times New Roman"/>
                  <w:color w:val="0000FF"/>
                  <w:u w:val="single"/>
                </w:rPr>
                <w:t>e</w:t>
              </w:r>
              <w:r w:rsidRPr="00AE56FF">
                <w:rPr>
                  <w:rFonts w:ascii="Times New Roman" w:hAnsi="Times New Roman"/>
                  <w:color w:val="0000FF"/>
                  <w:u w:val="single"/>
                  <w:lang w:val="ru-RU"/>
                </w:rPr>
                <w:t>51</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98</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/0</w:t>
              </w:r>
              <w:r>
                <w:rPr>
                  <w:rFonts w:ascii="Times New Roman" w:hAnsi="Times New Roman"/>
                  <w:color w:val="0000FF"/>
                  <w:u w:val="single"/>
                </w:rPr>
                <w:t>eac</w:t>
              </w:r>
              <w:r w:rsidRPr="00AE56FF">
                <w:rPr>
                  <w:rFonts w:ascii="Times New Roman" w:hAnsi="Times New Roman"/>
                  <w:color w:val="0000FF"/>
                  <w:u w:val="single"/>
                  <w:lang w:val="ru-RU"/>
                </w:rPr>
                <w:t>5454</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99</w:t>
            </w:r>
          </w:p>
        </w:tc>
        <w:tc>
          <w:tcPr>
            <w:tcW w:w="3285" w:type="dxa"/>
            <w:tcMar>
              <w:top w:w="50" w:type="dxa"/>
              <w:left w:w="100" w:type="dxa"/>
            </w:tcMar>
            <w:vAlign w:val="center"/>
          </w:tcPr>
          <w:p w:rsidR="006A7333" w:rsidRDefault="00BD728B">
            <w:pPr>
              <w:spacing w:after="0"/>
              <w:ind w:left="135"/>
            </w:pPr>
            <w:r w:rsidRPr="00AE56FF">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AE56FF">
              <w:rPr>
                <w:rFonts w:ascii="Times New Roman" w:hAnsi="Times New Roman"/>
                <w:color w:val="000000"/>
                <w:sz w:val="24"/>
                <w:lang w:val="ru-RU"/>
              </w:rPr>
              <w:t xml:space="preserve"> века. Основные направления. </w:t>
            </w:r>
            <w:proofErr w:type="gramStart"/>
            <w:r w:rsidRPr="00AE56FF">
              <w:rPr>
                <w:rFonts w:ascii="Times New Roman" w:hAnsi="Times New Roman"/>
                <w:color w:val="000000"/>
                <w:sz w:val="24"/>
                <w:lang w:val="ru-RU"/>
              </w:rPr>
              <w:t>Проблемы самопознания, нравственного выбора (не менее двух стихотворений одного из поэтов по выбору.</w:t>
            </w:r>
            <w:proofErr w:type="gramEnd"/>
            <w:r w:rsidRPr="00AE56FF">
              <w:rPr>
                <w:rFonts w:ascii="Times New Roman" w:hAnsi="Times New Roman"/>
                <w:color w:val="000000"/>
                <w:sz w:val="24"/>
                <w:lang w:val="ru-RU"/>
              </w:rPr>
              <w:t xml:space="preserve"> </w:t>
            </w:r>
            <w:r>
              <w:rPr>
                <w:rFonts w:ascii="Times New Roman" w:hAnsi="Times New Roman"/>
                <w:color w:val="000000"/>
                <w:sz w:val="24"/>
              </w:rPr>
              <w:t>Например, стихотворения Г. Аполлинера, Т.С. Элиота)</w:t>
            </w:r>
          </w:p>
        </w:tc>
        <w:tc>
          <w:tcPr>
            <w:tcW w:w="1506"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ad</w:t>
              </w:r>
              <w:r w:rsidRPr="00AE56FF">
                <w:rPr>
                  <w:rFonts w:ascii="Times New Roman" w:hAnsi="Times New Roman"/>
                  <w:color w:val="0000FF"/>
                  <w:u w:val="single"/>
                  <w:lang w:val="ru-RU"/>
                </w:rPr>
                <w:t>920</w:t>
              </w:r>
              <w:r>
                <w:rPr>
                  <w:rFonts w:ascii="Times New Roman" w:hAnsi="Times New Roman"/>
                  <w:color w:val="0000FF"/>
                  <w:u w:val="single"/>
                </w:rPr>
                <w:t>aa</w:t>
              </w:r>
              <w:r w:rsidRPr="00AE56FF">
                <w:rPr>
                  <w:rFonts w:ascii="Times New Roman" w:hAnsi="Times New Roman"/>
                  <w:color w:val="0000FF"/>
                  <w:u w:val="single"/>
                  <w:lang w:val="ru-RU"/>
                </w:rPr>
                <w:t>9</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100</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w:t>
            </w:r>
            <w:proofErr w:type="gramStart"/>
            <w:r w:rsidRPr="00AE56FF">
              <w:rPr>
                <w:rFonts w:ascii="Times New Roman" w:hAnsi="Times New Roman"/>
                <w:color w:val="000000"/>
                <w:sz w:val="24"/>
                <w:lang w:val="ru-RU"/>
              </w:rPr>
              <w:t xml:space="preserve">Например, пьесы Б. Брехта «Мамаша Кураж и её дети»; М. </w:t>
            </w:r>
            <w:r w:rsidRPr="00AE56FF">
              <w:rPr>
                <w:rFonts w:ascii="Times New Roman" w:hAnsi="Times New Roman"/>
                <w:color w:val="000000"/>
                <w:sz w:val="24"/>
                <w:lang w:val="ru-RU"/>
              </w:rPr>
              <w:lastRenderedPageBreak/>
              <w:t>Метерлинка «Синяя птица»; О. Уайльда «Идеальный муж»; Т. Уильямса «Трамвай «Желание»; Б. Шоу «Пигмалион»)</w:t>
            </w:r>
            <w:proofErr w:type="gramEnd"/>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ec</w:t>
              </w:r>
              <w:r w:rsidRPr="00AE56FF">
                <w:rPr>
                  <w:rFonts w:ascii="Times New Roman" w:hAnsi="Times New Roman"/>
                  <w:color w:val="0000FF"/>
                  <w:u w:val="single"/>
                  <w:lang w:val="ru-RU"/>
                </w:rPr>
                <w:t>2</w:t>
              </w:r>
              <w:r>
                <w:rPr>
                  <w:rFonts w:ascii="Times New Roman" w:hAnsi="Times New Roman"/>
                  <w:color w:val="0000FF"/>
                  <w:u w:val="single"/>
                </w:rPr>
                <w:t>d</w:t>
              </w:r>
              <w:r w:rsidRPr="00AE56FF">
                <w:rPr>
                  <w:rFonts w:ascii="Times New Roman" w:hAnsi="Times New Roman"/>
                  <w:color w:val="0000FF"/>
                  <w:u w:val="single"/>
                  <w:lang w:val="ru-RU"/>
                </w:rPr>
                <w:t>4</w:t>
              </w:r>
              <w:r>
                <w:rPr>
                  <w:rFonts w:ascii="Times New Roman" w:hAnsi="Times New Roman"/>
                  <w:color w:val="0000FF"/>
                  <w:u w:val="single"/>
                </w:rPr>
                <w:t>e</w:t>
              </w:r>
              <w:r w:rsidRPr="00AE56FF">
                <w:rPr>
                  <w:rFonts w:ascii="Times New Roman" w:hAnsi="Times New Roman"/>
                  <w:color w:val="0000FF"/>
                  <w:u w:val="single"/>
                  <w:lang w:val="ru-RU"/>
                </w:rPr>
                <w:t>90</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Урок внеклассного чтения по зарубежной литературе ХХ века</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/09495</w:t>
              </w:r>
              <w:r>
                <w:rPr>
                  <w:rFonts w:ascii="Times New Roman" w:hAnsi="Times New Roman"/>
                  <w:color w:val="0000FF"/>
                  <w:u w:val="single"/>
                </w:rPr>
                <w:t>f</w:t>
              </w:r>
              <w:r w:rsidRPr="00AE56FF">
                <w:rPr>
                  <w:rFonts w:ascii="Times New Roman" w:hAnsi="Times New Roman"/>
                  <w:color w:val="0000FF"/>
                  <w:u w:val="single"/>
                  <w:lang w:val="ru-RU"/>
                </w:rPr>
                <w:t>64</w:t>
              </w:r>
            </w:hyperlink>
          </w:p>
        </w:tc>
      </w:tr>
      <w:tr w:rsidR="006A7333" w:rsidRPr="00DA70CF">
        <w:trPr>
          <w:trHeight w:val="144"/>
          <w:tblCellSpacing w:w="0" w:type="dxa"/>
        </w:trPr>
        <w:tc>
          <w:tcPr>
            <w:tcW w:w="810" w:type="dxa"/>
            <w:tcMar>
              <w:top w:w="50" w:type="dxa"/>
              <w:left w:w="100" w:type="dxa"/>
            </w:tcMar>
            <w:vAlign w:val="center"/>
          </w:tcPr>
          <w:p w:rsidR="006A7333" w:rsidRDefault="00BD728B">
            <w:pPr>
              <w:spacing w:after="0"/>
            </w:pPr>
            <w:r>
              <w:rPr>
                <w:rFonts w:ascii="Times New Roman" w:hAnsi="Times New Roman"/>
                <w:color w:val="000000"/>
                <w:sz w:val="24"/>
              </w:rPr>
              <w:t>102</w:t>
            </w:r>
          </w:p>
        </w:tc>
        <w:tc>
          <w:tcPr>
            <w:tcW w:w="3285"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AE56FF">
              <w:rPr>
                <w:rFonts w:ascii="Times New Roman" w:hAnsi="Times New Roman"/>
                <w:color w:val="000000"/>
                <w:sz w:val="24"/>
                <w:lang w:val="ru-RU"/>
              </w:rPr>
              <w:t>Х</w:t>
            </w:r>
            <w:proofErr w:type="gramEnd"/>
            <w:r>
              <w:rPr>
                <w:rFonts w:ascii="Times New Roman" w:hAnsi="Times New Roman"/>
                <w:color w:val="000000"/>
                <w:sz w:val="24"/>
              </w:rPr>
              <w:t>XI</w:t>
            </w:r>
            <w:r w:rsidRPr="00AE56FF">
              <w:rPr>
                <w:rFonts w:ascii="Times New Roman" w:hAnsi="Times New Roman"/>
                <w:color w:val="000000"/>
                <w:sz w:val="24"/>
                <w:lang w:val="ru-RU"/>
              </w:rPr>
              <w:t xml:space="preserve"> веков</w:t>
            </w:r>
          </w:p>
        </w:tc>
        <w:tc>
          <w:tcPr>
            <w:tcW w:w="1506"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0 </w:t>
            </w:r>
          </w:p>
        </w:tc>
        <w:tc>
          <w:tcPr>
            <w:tcW w:w="2763" w:type="dxa"/>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E56FF">
                <w:rPr>
                  <w:rFonts w:ascii="Times New Roman" w:hAnsi="Times New Roman"/>
                  <w:color w:val="0000FF"/>
                  <w:u w:val="single"/>
                  <w:lang w:val="ru-RU"/>
                </w:rPr>
                <w:t>://</w:t>
              </w:r>
              <w:r>
                <w:rPr>
                  <w:rFonts w:ascii="Times New Roman" w:hAnsi="Times New Roman"/>
                  <w:color w:val="0000FF"/>
                  <w:u w:val="single"/>
                </w:rPr>
                <w:t>m</w:t>
              </w:r>
              <w:r w:rsidRPr="00AE56FF">
                <w:rPr>
                  <w:rFonts w:ascii="Times New Roman" w:hAnsi="Times New Roman"/>
                  <w:color w:val="0000FF"/>
                  <w:u w:val="single"/>
                  <w:lang w:val="ru-RU"/>
                </w:rPr>
                <w:t>.</w:t>
              </w:r>
              <w:r>
                <w:rPr>
                  <w:rFonts w:ascii="Times New Roman" w:hAnsi="Times New Roman"/>
                  <w:color w:val="0000FF"/>
                  <w:u w:val="single"/>
                </w:rPr>
                <w:t>edsoo</w:t>
              </w:r>
              <w:r w:rsidRPr="00AE56FF">
                <w:rPr>
                  <w:rFonts w:ascii="Times New Roman" w:hAnsi="Times New Roman"/>
                  <w:color w:val="0000FF"/>
                  <w:u w:val="single"/>
                  <w:lang w:val="ru-RU"/>
                </w:rPr>
                <w:t>.</w:t>
              </w:r>
              <w:r>
                <w:rPr>
                  <w:rFonts w:ascii="Times New Roman" w:hAnsi="Times New Roman"/>
                  <w:color w:val="0000FF"/>
                  <w:u w:val="single"/>
                </w:rPr>
                <w:t>ru</w:t>
              </w:r>
              <w:r w:rsidRPr="00AE56FF">
                <w:rPr>
                  <w:rFonts w:ascii="Times New Roman" w:hAnsi="Times New Roman"/>
                  <w:color w:val="0000FF"/>
                  <w:u w:val="single"/>
                  <w:lang w:val="ru-RU"/>
                </w:rPr>
                <w:t>/</w:t>
              </w:r>
              <w:r>
                <w:rPr>
                  <w:rFonts w:ascii="Times New Roman" w:hAnsi="Times New Roman"/>
                  <w:color w:val="0000FF"/>
                  <w:u w:val="single"/>
                </w:rPr>
                <w:t>fa</w:t>
              </w:r>
              <w:r w:rsidRPr="00AE56FF">
                <w:rPr>
                  <w:rFonts w:ascii="Times New Roman" w:hAnsi="Times New Roman"/>
                  <w:color w:val="0000FF"/>
                  <w:u w:val="single"/>
                  <w:lang w:val="ru-RU"/>
                </w:rPr>
                <w:t>8</w:t>
              </w:r>
              <w:r>
                <w:rPr>
                  <w:rFonts w:ascii="Times New Roman" w:hAnsi="Times New Roman"/>
                  <w:color w:val="0000FF"/>
                  <w:u w:val="single"/>
                </w:rPr>
                <w:t>cbb</w:t>
              </w:r>
              <w:r w:rsidRPr="00AE56FF">
                <w:rPr>
                  <w:rFonts w:ascii="Times New Roman" w:hAnsi="Times New Roman"/>
                  <w:color w:val="0000FF"/>
                  <w:u w:val="single"/>
                  <w:lang w:val="ru-RU"/>
                </w:rPr>
                <w:t>35</w:t>
              </w:r>
            </w:hyperlink>
          </w:p>
        </w:tc>
      </w:tr>
      <w:tr w:rsidR="006A7333">
        <w:trPr>
          <w:trHeight w:val="144"/>
          <w:tblCellSpacing w:w="0" w:type="dxa"/>
        </w:trPr>
        <w:tc>
          <w:tcPr>
            <w:tcW w:w="0" w:type="auto"/>
            <w:gridSpan w:val="2"/>
            <w:tcMar>
              <w:top w:w="50" w:type="dxa"/>
              <w:left w:w="100" w:type="dxa"/>
            </w:tcMar>
            <w:vAlign w:val="center"/>
          </w:tcPr>
          <w:p w:rsidR="006A7333" w:rsidRPr="00AE56FF" w:rsidRDefault="00BD728B">
            <w:pPr>
              <w:spacing w:after="0"/>
              <w:ind w:left="135"/>
              <w:rPr>
                <w:lang w:val="ru-RU"/>
              </w:rPr>
            </w:pPr>
            <w:r w:rsidRPr="00AE56FF">
              <w:rPr>
                <w:rFonts w:ascii="Times New Roman" w:hAnsi="Times New Roman"/>
                <w:color w:val="000000"/>
                <w:sz w:val="24"/>
                <w:lang w:val="ru-RU"/>
              </w:rPr>
              <w:t>ОБЩЕЕ КОЛИЧЕСТВО ЧАСОВ ПО ПРОГРАММЕ</w:t>
            </w:r>
          </w:p>
        </w:tc>
        <w:tc>
          <w:tcPr>
            <w:tcW w:w="2367" w:type="dxa"/>
            <w:tcMar>
              <w:top w:w="50" w:type="dxa"/>
              <w:left w:w="100" w:type="dxa"/>
            </w:tcMar>
            <w:vAlign w:val="center"/>
          </w:tcPr>
          <w:p w:rsidR="006A7333" w:rsidRDefault="00BD728B">
            <w:pPr>
              <w:spacing w:after="0"/>
              <w:ind w:left="135"/>
              <w:jc w:val="center"/>
            </w:pPr>
            <w:r w:rsidRPr="00AE56F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315" w:type="dxa"/>
            <w:tcMar>
              <w:top w:w="50" w:type="dxa"/>
              <w:left w:w="100" w:type="dxa"/>
            </w:tcMar>
            <w:vAlign w:val="center"/>
          </w:tcPr>
          <w:p w:rsidR="006A7333" w:rsidRDefault="00BD728B">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rsidR="006A7333" w:rsidRDefault="006A7333"/>
        </w:tc>
      </w:tr>
    </w:tbl>
    <w:p w:rsidR="006A7333" w:rsidRDefault="006A7333">
      <w:pPr>
        <w:sectPr w:rsidR="006A7333">
          <w:pgSz w:w="16383" w:h="11906" w:orient="landscape"/>
          <w:pgMar w:top="1134" w:right="850" w:bottom="1134" w:left="1701" w:header="720" w:footer="720" w:gutter="0"/>
          <w:cols w:space="720"/>
        </w:sectPr>
      </w:pPr>
    </w:p>
    <w:p w:rsidR="006A7333" w:rsidRPr="00AE56FF" w:rsidRDefault="00BD728B">
      <w:pPr>
        <w:spacing w:before="199" w:after="199"/>
        <w:ind w:left="120"/>
        <w:rPr>
          <w:lang w:val="ru-RU"/>
        </w:rPr>
      </w:pPr>
      <w:r w:rsidRPr="00AE56FF">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6A7333" w:rsidRPr="00AE56FF" w:rsidRDefault="006A7333">
      <w:pPr>
        <w:spacing w:before="199" w:after="199"/>
        <w:ind w:left="120"/>
        <w:rPr>
          <w:lang w:val="ru-RU"/>
        </w:rPr>
      </w:pPr>
    </w:p>
    <w:p w:rsidR="006A7333" w:rsidRDefault="00BD728B">
      <w:pPr>
        <w:spacing w:before="199" w:after="199"/>
        <w:ind w:left="120"/>
      </w:pPr>
      <w:r>
        <w:rPr>
          <w:rFonts w:ascii="Times New Roman" w:hAnsi="Times New Roman"/>
          <w:b/>
          <w:color w:val="000000"/>
          <w:sz w:val="28"/>
        </w:rPr>
        <w:t xml:space="preserve">10 КЛАСС </w:t>
      </w:r>
    </w:p>
    <w:p w:rsidR="006A7333" w:rsidRDefault="006A7333">
      <w:pPr>
        <w:spacing w:after="0"/>
        <w:ind w:left="120"/>
      </w:pPr>
    </w:p>
    <w:tbl>
      <w:tblPr>
        <w:tblW w:w="0" w:type="auto"/>
        <w:tblCellSpacing w:w="0" w:type="dxa"/>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7"/>
        <w:gridCol w:w="7444"/>
      </w:tblGrid>
      <w:tr w:rsidR="006A7333" w:rsidRPr="00DA70CF">
        <w:trPr>
          <w:trHeight w:val="144"/>
          <w:tblCellSpacing w:w="0" w:type="dxa"/>
        </w:trPr>
        <w:tc>
          <w:tcPr>
            <w:tcW w:w="1988" w:type="dxa"/>
            <w:tcMar>
              <w:top w:w="50" w:type="dxa"/>
              <w:left w:w="100" w:type="dxa"/>
            </w:tcMar>
            <w:vAlign w:val="center"/>
          </w:tcPr>
          <w:p w:rsidR="006A7333" w:rsidRDefault="00BD728B">
            <w:pPr>
              <w:spacing w:after="0"/>
              <w:ind w:left="243"/>
            </w:pPr>
            <w:r>
              <w:rPr>
                <w:rFonts w:ascii="Times New Roman" w:hAnsi="Times New Roman"/>
                <w:b/>
                <w:color w:val="000000"/>
                <w:sz w:val="24"/>
              </w:rPr>
              <w:t xml:space="preserve"> Код проверяемого результата </w:t>
            </w:r>
          </w:p>
        </w:tc>
        <w:tc>
          <w:tcPr>
            <w:tcW w:w="11678" w:type="dxa"/>
            <w:tcMar>
              <w:top w:w="50" w:type="dxa"/>
              <w:left w:w="100" w:type="dxa"/>
            </w:tcMar>
            <w:vAlign w:val="center"/>
          </w:tcPr>
          <w:p w:rsidR="006A7333" w:rsidRPr="00AE56FF" w:rsidRDefault="00BD728B">
            <w:pPr>
              <w:spacing w:after="0"/>
              <w:ind w:left="243"/>
              <w:rPr>
                <w:lang w:val="ru-RU"/>
              </w:rPr>
            </w:pPr>
            <w:r w:rsidRPr="00AE56F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60" w:lineRule="auto"/>
              <w:ind w:left="336"/>
              <w:jc w:val="center"/>
            </w:pPr>
            <w:r>
              <w:rPr>
                <w:rFonts w:ascii="Times New Roman" w:hAnsi="Times New Roman"/>
                <w:color w:val="000000"/>
                <w:sz w:val="24"/>
              </w:rPr>
              <w:t>1</w:t>
            </w:r>
          </w:p>
        </w:tc>
        <w:tc>
          <w:tcPr>
            <w:tcW w:w="11678" w:type="dxa"/>
            <w:tcMar>
              <w:top w:w="50" w:type="dxa"/>
              <w:left w:w="100" w:type="dxa"/>
            </w:tcMar>
            <w:vAlign w:val="center"/>
          </w:tcPr>
          <w:p w:rsidR="006A7333" w:rsidRPr="00AE56FF" w:rsidRDefault="00BD728B">
            <w:pPr>
              <w:spacing w:after="0" w:line="360" w:lineRule="auto"/>
              <w:ind w:left="336"/>
              <w:jc w:val="both"/>
              <w:rPr>
                <w:lang w:val="ru-RU"/>
              </w:rPr>
            </w:pPr>
            <w:r w:rsidRPr="00AE56FF">
              <w:rPr>
                <w:rFonts w:ascii="Times New Roman" w:hAnsi="Times New Roman"/>
                <w:color w:val="000000"/>
                <w:sz w:val="24"/>
                <w:lang w:val="ru-RU"/>
              </w:rPr>
              <w:t xml:space="preserve">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4"/>
              </w:rPr>
              <w:t>XIX</w:t>
            </w:r>
            <w:r w:rsidRPr="00AE56FF">
              <w:rPr>
                <w:rFonts w:ascii="Times New Roman" w:hAnsi="Times New Roman"/>
                <w:color w:val="000000"/>
                <w:sz w:val="24"/>
                <w:lang w:val="ru-RU"/>
              </w:rPr>
              <w:t xml:space="preserve"> в.)</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60" w:lineRule="auto"/>
              <w:ind w:left="336"/>
              <w:jc w:val="center"/>
            </w:pPr>
            <w:r>
              <w:rPr>
                <w:rFonts w:ascii="Times New Roman" w:hAnsi="Times New Roman"/>
                <w:color w:val="000000"/>
                <w:sz w:val="24"/>
              </w:rPr>
              <w:t>2</w:t>
            </w:r>
          </w:p>
        </w:tc>
        <w:tc>
          <w:tcPr>
            <w:tcW w:w="11678" w:type="dxa"/>
            <w:tcMar>
              <w:top w:w="50" w:type="dxa"/>
              <w:left w:w="100" w:type="dxa"/>
            </w:tcMar>
            <w:vAlign w:val="center"/>
          </w:tcPr>
          <w:p w:rsidR="006A7333" w:rsidRPr="00AE56FF" w:rsidRDefault="00BD728B">
            <w:pPr>
              <w:spacing w:after="0" w:line="360" w:lineRule="auto"/>
              <w:ind w:left="336"/>
              <w:jc w:val="both"/>
              <w:rPr>
                <w:lang w:val="ru-RU"/>
              </w:rPr>
            </w:pPr>
            <w:r w:rsidRPr="00AE56FF">
              <w:rPr>
                <w:rFonts w:ascii="Times New Roman" w:hAnsi="Times New Roman"/>
                <w:color w:val="000000"/>
                <w:sz w:val="24"/>
                <w:lang w:val="ru-RU"/>
              </w:rPr>
              <w:t>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60" w:lineRule="auto"/>
              <w:ind w:left="336"/>
              <w:jc w:val="center"/>
            </w:pPr>
            <w:r>
              <w:rPr>
                <w:rFonts w:ascii="Times New Roman" w:hAnsi="Times New Roman"/>
                <w:color w:val="000000"/>
                <w:sz w:val="24"/>
              </w:rPr>
              <w:t>3</w:t>
            </w:r>
          </w:p>
        </w:tc>
        <w:tc>
          <w:tcPr>
            <w:tcW w:w="11678" w:type="dxa"/>
            <w:tcMar>
              <w:top w:w="50" w:type="dxa"/>
              <w:left w:w="100" w:type="dxa"/>
            </w:tcMar>
            <w:vAlign w:val="center"/>
          </w:tcPr>
          <w:p w:rsidR="006A7333" w:rsidRPr="00AE56FF" w:rsidRDefault="00BD728B">
            <w:pPr>
              <w:spacing w:after="0" w:line="360" w:lineRule="auto"/>
              <w:ind w:left="336"/>
              <w:jc w:val="both"/>
              <w:rPr>
                <w:lang w:val="ru-RU"/>
              </w:rPr>
            </w:pPr>
            <w:r w:rsidRPr="00AE56FF">
              <w:rPr>
                <w:rFonts w:ascii="Times New Roman" w:hAnsi="Times New Roman"/>
                <w:color w:val="000000"/>
                <w:spacing w:val="-2"/>
                <w:sz w:val="24"/>
                <w:lang w:val="ru-RU"/>
              </w:rPr>
              <w:t xml:space="preserve">Сформированность устойчивого интереса к чтению как средству познания </w:t>
            </w:r>
            <w:proofErr w:type="gramStart"/>
            <w:r w:rsidRPr="00AE56FF">
              <w:rPr>
                <w:rFonts w:ascii="Times New Roman" w:hAnsi="Times New Roman"/>
                <w:color w:val="000000"/>
                <w:spacing w:val="-2"/>
                <w:sz w:val="24"/>
                <w:lang w:val="ru-RU"/>
              </w:rPr>
              <w:t>отечественной</w:t>
            </w:r>
            <w:proofErr w:type="gramEnd"/>
            <w:r w:rsidRPr="00AE56FF">
              <w:rPr>
                <w:rFonts w:ascii="Times New Roman" w:hAnsi="Times New Roman"/>
                <w:color w:val="000000"/>
                <w:spacing w:val="-2"/>
                <w:sz w:val="24"/>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60" w:lineRule="auto"/>
              <w:ind w:left="336"/>
              <w:jc w:val="center"/>
            </w:pPr>
            <w:r>
              <w:rPr>
                <w:rFonts w:ascii="Times New Roman" w:hAnsi="Times New Roman"/>
                <w:color w:val="000000"/>
                <w:sz w:val="24"/>
              </w:rPr>
              <w:t>4</w:t>
            </w:r>
          </w:p>
        </w:tc>
        <w:tc>
          <w:tcPr>
            <w:tcW w:w="11678" w:type="dxa"/>
            <w:tcMar>
              <w:top w:w="50" w:type="dxa"/>
              <w:left w:w="100" w:type="dxa"/>
            </w:tcMar>
            <w:vAlign w:val="center"/>
          </w:tcPr>
          <w:p w:rsidR="006A7333" w:rsidRPr="00AE56FF" w:rsidRDefault="00BD728B">
            <w:pPr>
              <w:spacing w:after="0" w:line="360" w:lineRule="auto"/>
              <w:ind w:left="336"/>
              <w:jc w:val="both"/>
              <w:rPr>
                <w:lang w:val="ru-RU"/>
              </w:rPr>
            </w:pPr>
            <w:r w:rsidRPr="00AE56FF">
              <w:rPr>
                <w:rFonts w:ascii="Times New Roman" w:hAnsi="Times New Roman"/>
                <w:color w:val="000000"/>
                <w:sz w:val="24"/>
                <w:lang w:val="ru-RU"/>
              </w:rPr>
              <w:t xml:space="preserve">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w:t>
            </w:r>
            <w:r>
              <w:rPr>
                <w:rFonts w:ascii="Times New Roman" w:hAnsi="Times New Roman"/>
                <w:color w:val="000000"/>
                <w:sz w:val="24"/>
              </w:rPr>
              <w:t>XIX</w:t>
            </w:r>
            <w:r w:rsidRPr="00AE56FF">
              <w:rPr>
                <w:rFonts w:ascii="Times New Roman" w:hAnsi="Times New Roman"/>
                <w:color w:val="000000"/>
                <w:sz w:val="24"/>
                <w:lang w:val="ru-RU"/>
              </w:rPr>
              <w:t xml:space="preserve"> в.)</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60" w:lineRule="auto"/>
              <w:ind w:left="336"/>
              <w:jc w:val="center"/>
            </w:pPr>
            <w:r>
              <w:rPr>
                <w:rFonts w:ascii="Times New Roman" w:hAnsi="Times New Roman"/>
                <w:color w:val="000000"/>
                <w:sz w:val="24"/>
              </w:rPr>
              <w:t>5</w:t>
            </w:r>
          </w:p>
        </w:tc>
        <w:tc>
          <w:tcPr>
            <w:tcW w:w="11678" w:type="dxa"/>
            <w:tcMar>
              <w:top w:w="50" w:type="dxa"/>
              <w:left w:w="100" w:type="dxa"/>
            </w:tcMar>
            <w:vAlign w:val="center"/>
          </w:tcPr>
          <w:p w:rsidR="006A7333" w:rsidRPr="00AE56FF" w:rsidRDefault="00BD728B">
            <w:pPr>
              <w:spacing w:after="0" w:line="360" w:lineRule="auto"/>
              <w:ind w:left="336"/>
              <w:jc w:val="both"/>
              <w:rPr>
                <w:lang w:val="ru-RU"/>
              </w:rPr>
            </w:pPr>
            <w:r w:rsidRPr="00AE56FF">
              <w:rPr>
                <w:rFonts w:ascii="Times New Roman" w:hAnsi="Times New Roman"/>
                <w:color w:val="000000"/>
                <w:sz w:val="24"/>
                <w:lang w:val="ru-RU"/>
              </w:rPr>
              <w:t>Сформированность умений определять и учитывать историко-культурный контекст и конте</w:t>
            </w:r>
            <w:proofErr w:type="gramStart"/>
            <w:r w:rsidRPr="00AE56FF">
              <w:rPr>
                <w:rFonts w:ascii="Times New Roman" w:hAnsi="Times New Roman"/>
                <w:color w:val="000000"/>
                <w:sz w:val="24"/>
                <w:lang w:val="ru-RU"/>
              </w:rPr>
              <w:t>кст тв</w:t>
            </w:r>
            <w:proofErr w:type="gramEnd"/>
            <w:r w:rsidRPr="00AE56FF">
              <w:rPr>
                <w:rFonts w:ascii="Times New Roman" w:hAnsi="Times New Roman"/>
                <w:color w:val="000000"/>
                <w:sz w:val="24"/>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60" w:lineRule="auto"/>
              <w:ind w:left="336"/>
              <w:jc w:val="center"/>
            </w:pPr>
            <w:r>
              <w:rPr>
                <w:rFonts w:ascii="Times New Roman" w:hAnsi="Times New Roman"/>
                <w:color w:val="000000"/>
                <w:sz w:val="24"/>
              </w:rPr>
              <w:lastRenderedPageBreak/>
              <w:t>6</w:t>
            </w:r>
          </w:p>
        </w:tc>
        <w:tc>
          <w:tcPr>
            <w:tcW w:w="11678" w:type="dxa"/>
            <w:tcMar>
              <w:top w:w="50" w:type="dxa"/>
              <w:left w:w="100" w:type="dxa"/>
            </w:tcMar>
            <w:vAlign w:val="center"/>
          </w:tcPr>
          <w:p w:rsidR="006A7333" w:rsidRPr="00AE56FF" w:rsidRDefault="00BD728B">
            <w:pPr>
              <w:spacing w:after="0" w:line="360" w:lineRule="auto"/>
              <w:ind w:left="336"/>
              <w:jc w:val="both"/>
              <w:rPr>
                <w:lang w:val="ru-RU"/>
              </w:rPr>
            </w:pPr>
            <w:r w:rsidRPr="00AE56FF">
              <w:rPr>
                <w:rFonts w:ascii="Times New Roman" w:hAnsi="Times New Roman"/>
                <w:color w:val="000000"/>
                <w:sz w:val="24"/>
                <w:lang w:val="ru-RU"/>
              </w:rPr>
              <w:t xml:space="preserve">Способность выявлять в произведениях художественной литературы </w:t>
            </w:r>
            <w:r>
              <w:rPr>
                <w:rFonts w:ascii="Times New Roman" w:hAnsi="Times New Roman"/>
                <w:color w:val="000000"/>
                <w:sz w:val="24"/>
              </w:rPr>
              <w:t>XIX</w:t>
            </w:r>
            <w:r w:rsidRPr="00AE56FF">
              <w:rPr>
                <w:rFonts w:ascii="Times New Roman" w:hAnsi="Times New Roman"/>
                <w:color w:val="000000"/>
                <w:sz w:val="24"/>
                <w:lang w:val="ru-RU"/>
              </w:rPr>
              <w:t xml:space="preserve"> в.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AE56FF">
              <w:rPr>
                <w:rFonts w:ascii="Times New Roman" w:hAnsi="Times New Roman"/>
                <w:color w:val="000000"/>
                <w:sz w:val="24"/>
                <w:lang w:val="ru-RU"/>
              </w:rPr>
              <w:t>обсуждения</w:t>
            </w:r>
            <w:proofErr w:type="gramEnd"/>
            <w:r w:rsidRPr="00AE56FF">
              <w:rPr>
                <w:rFonts w:ascii="Times New Roman" w:hAnsi="Times New Roman"/>
                <w:color w:val="000000"/>
                <w:sz w:val="24"/>
                <w:lang w:val="ru-RU"/>
              </w:rPr>
              <w:t xml:space="preserve"> лучших образцов отечественной и зарубежной литературы</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60" w:lineRule="auto"/>
              <w:ind w:left="336"/>
              <w:jc w:val="center"/>
            </w:pPr>
            <w:r>
              <w:rPr>
                <w:rFonts w:ascii="Times New Roman" w:hAnsi="Times New Roman"/>
                <w:color w:val="000000"/>
                <w:sz w:val="24"/>
              </w:rPr>
              <w:t>7</w:t>
            </w:r>
          </w:p>
        </w:tc>
        <w:tc>
          <w:tcPr>
            <w:tcW w:w="11678" w:type="dxa"/>
            <w:tcMar>
              <w:top w:w="50" w:type="dxa"/>
              <w:left w:w="100" w:type="dxa"/>
            </w:tcMar>
            <w:vAlign w:val="center"/>
          </w:tcPr>
          <w:p w:rsidR="006A7333" w:rsidRPr="00AE56FF" w:rsidRDefault="00BD728B">
            <w:pPr>
              <w:spacing w:after="0" w:line="360" w:lineRule="auto"/>
              <w:ind w:left="336"/>
              <w:jc w:val="both"/>
              <w:rPr>
                <w:lang w:val="ru-RU"/>
              </w:rPr>
            </w:pPr>
            <w:r w:rsidRPr="00AE56FF">
              <w:rPr>
                <w:rFonts w:ascii="Times New Roman" w:hAnsi="Times New Roman"/>
                <w:color w:val="000000"/>
                <w:sz w:val="24"/>
                <w:lang w:val="ru-RU"/>
              </w:rP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60" w:lineRule="auto"/>
              <w:ind w:left="336"/>
              <w:jc w:val="center"/>
            </w:pPr>
            <w:r>
              <w:rPr>
                <w:rFonts w:ascii="Times New Roman" w:hAnsi="Times New Roman"/>
                <w:color w:val="000000"/>
                <w:sz w:val="24"/>
              </w:rPr>
              <w:t>8</w:t>
            </w:r>
          </w:p>
        </w:tc>
        <w:tc>
          <w:tcPr>
            <w:tcW w:w="11678" w:type="dxa"/>
            <w:tcMar>
              <w:top w:w="50" w:type="dxa"/>
              <w:left w:w="100" w:type="dxa"/>
            </w:tcMar>
            <w:vAlign w:val="center"/>
          </w:tcPr>
          <w:p w:rsidR="006A7333" w:rsidRPr="00AE56FF" w:rsidRDefault="00BD728B">
            <w:pPr>
              <w:spacing w:after="0" w:line="360" w:lineRule="auto"/>
              <w:ind w:left="336"/>
              <w:jc w:val="both"/>
              <w:rPr>
                <w:lang w:val="ru-RU"/>
              </w:rPr>
            </w:pPr>
            <w:r w:rsidRPr="00AE56FF">
              <w:rPr>
                <w:rFonts w:ascii="Times New Roman" w:hAnsi="Times New Roman"/>
                <w:color w:val="000000"/>
                <w:sz w:val="24"/>
                <w:lang w:val="ru-RU"/>
              </w:rPr>
              <w:t xml:space="preserve">Сформированность </w:t>
            </w:r>
            <w:proofErr w:type="gramStart"/>
            <w:r w:rsidRPr="00AE56FF">
              <w:rPr>
                <w:rFonts w:ascii="Times New Roman" w:hAnsi="Times New Roman"/>
                <w:color w:val="000000"/>
                <w:sz w:val="24"/>
                <w:lang w:val="ru-RU"/>
              </w:rPr>
              <w:t>умений</w:t>
            </w:r>
            <w:proofErr w:type="gramEnd"/>
            <w:r w:rsidRPr="00AE56FF">
              <w:rPr>
                <w:rFonts w:ascii="Times New Roman" w:hAnsi="Times New Roman"/>
                <w:color w:val="000000"/>
                <w:sz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60" w:lineRule="auto"/>
              <w:ind w:left="336"/>
              <w:jc w:val="center"/>
            </w:pPr>
            <w:r>
              <w:rPr>
                <w:rFonts w:ascii="Times New Roman" w:hAnsi="Times New Roman"/>
                <w:color w:val="000000"/>
                <w:sz w:val="24"/>
              </w:rPr>
              <w:t>9</w:t>
            </w:r>
          </w:p>
        </w:tc>
        <w:tc>
          <w:tcPr>
            <w:tcW w:w="11678" w:type="dxa"/>
            <w:tcMar>
              <w:top w:w="50" w:type="dxa"/>
              <w:left w:w="100" w:type="dxa"/>
            </w:tcMar>
            <w:vAlign w:val="center"/>
          </w:tcPr>
          <w:p w:rsidR="006A7333" w:rsidRPr="00AE56FF" w:rsidRDefault="00BD728B">
            <w:pPr>
              <w:spacing w:after="0" w:line="360" w:lineRule="auto"/>
              <w:ind w:left="336"/>
              <w:jc w:val="both"/>
              <w:rPr>
                <w:lang w:val="ru-RU"/>
              </w:rPr>
            </w:pPr>
            <w:proofErr w:type="gramStart"/>
            <w:r w:rsidRPr="00AE56FF">
              <w:rPr>
                <w:rFonts w:ascii="Times New Roman" w:hAnsi="Times New Roman"/>
                <w:color w:val="000000"/>
                <w:sz w:val="24"/>
                <w:lang w:val="ru-RU"/>
              </w:rPr>
              <w:t>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w:t>
            </w:r>
            <w:proofErr w:type="gramEnd"/>
            <w:r w:rsidRPr="00AE56FF">
              <w:rPr>
                <w:rFonts w:ascii="Times New Roman" w:hAnsi="Times New Roman"/>
                <w:color w:val="000000"/>
                <w:sz w:val="24"/>
                <w:lang w:val="ru-RU"/>
              </w:rPr>
              <w:t xml:space="preserve"> </w:t>
            </w:r>
            <w:proofErr w:type="gramStart"/>
            <w:r w:rsidRPr="00AE56FF">
              <w:rPr>
                <w:rFonts w:ascii="Times New Roman" w:hAnsi="Times New Roman"/>
                <w:color w:val="000000"/>
                <w:sz w:val="24"/>
                <w:lang w:val="ru-RU"/>
              </w:rPr>
              <w:t>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w:t>
            </w:r>
            <w:proofErr w:type="gramEnd"/>
            <w:r w:rsidRPr="00AE56FF">
              <w:rPr>
                <w:rFonts w:ascii="Times New Roman" w:hAnsi="Times New Roman"/>
                <w:color w:val="000000"/>
                <w:sz w:val="24"/>
                <w:lang w:val="ru-RU"/>
              </w:rPr>
              <w:t xml:space="preserve"> взаимосвязь и взаимовлияние национальных литератур; художественный перевод; литературная критика</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60" w:lineRule="auto"/>
              <w:ind w:left="336"/>
              <w:jc w:val="center"/>
            </w:pPr>
            <w:r>
              <w:rPr>
                <w:rFonts w:ascii="Times New Roman" w:hAnsi="Times New Roman"/>
                <w:color w:val="000000"/>
                <w:sz w:val="24"/>
              </w:rPr>
              <w:lastRenderedPageBreak/>
              <w:t>10</w:t>
            </w:r>
          </w:p>
        </w:tc>
        <w:tc>
          <w:tcPr>
            <w:tcW w:w="11678" w:type="dxa"/>
            <w:tcMar>
              <w:top w:w="50" w:type="dxa"/>
              <w:left w:w="100" w:type="dxa"/>
            </w:tcMar>
            <w:vAlign w:val="center"/>
          </w:tcPr>
          <w:p w:rsidR="006A7333" w:rsidRPr="00AE56FF" w:rsidRDefault="00BD728B">
            <w:pPr>
              <w:spacing w:after="0" w:line="360" w:lineRule="auto"/>
              <w:ind w:left="336"/>
              <w:jc w:val="both"/>
              <w:rPr>
                <w:lang w:val="ru-RU"/>
              </w:rPr>
            </w:pPr>
            <w:r w:rsidRPr="00AE56FF">
              <w:rPr>
                <w:rFonts w:ascii="Times New Roman" w:hAnsi="Times New Roman"/>
                <w:color w:val="000000"/>
                <w:sz w:val="24"/>
                <w:lang w:val="ru-RU"/>
              </w:rPr>
              <w:t>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60" w:lineRule="auto"/>
              <w:ind w:left="336"/>
              <w:jc w:val="center"/>
            </w:pPr>
            <w:r>
              <w:rPr>
                <w:rFonts w:ascii="Times New Roman" w:hAnsi="Times New Roman"/>
                <w:color w:val="000000"/>
                <w:sz w:val="24"/>
              </w:rPr>
              <w:t>11</w:t>
            </w:r>
          </w:p>
        </w:tc>
        <w:tc>
          <w:tcPr>
            <w:tcW w:w="11678" w:type="dxa"/>
            <w:tcMar>
              <w:top w:w="50" w:type="dxa"/>
              <w:left w:w="100" w:type="dxa"/>
            </w:tcMar>
            <w:vAlign w:val="center"/>
          </w:tcPr>
          <w:p w:rsidR="006A7333" w:rsidRPr="00AE56FF" w:rsidRDefault="00BD728B">
            <w:pPr>
              <w:spacing w:after="0" w:line="360" w:lineRule="auto"/>
              <w:ind w:left="336"/>
              <w:jc w:val="both"/>
              <w:rPr>
                <w:lang w:val="ru-RU"/>
              </w:rPr>
            </w:pPr>
            <w:r w:rsidRPr="00AE56FF">
              <w:rPr>
                <w:rFonts w:ascii="Times New Roman" w:hAnsi="Times New Roman"/>
                <w:color w:val="000000"/>
                <w:sz w:val="24"/>
                <w:lang w:val="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60" w:lineRule="auto"/>
              <w:ind w:left="336"/>
              <w:jc w:val="center"/>
            </w:pPr>
            <w:r>
              <w:rPr>
                <w:rFonts w:ascii="Times New Roman" w:hAnsi="Times New Roman"/>
                <w:color w:val="000000"/>
                <w:sz w:val="24"/>
              </w:rPr>
              <w:t>12</w:t>
            </w:r>
          </w:p>
        </w:tc>
        <w:tc>
          <w:tcPr>
            <w:tcW w:w="11678" w:type="dxa"/>
            <w:tcMar>
              <w:top w:w="50" w:type="dxa"/>
              <w:left w:w="100" w:type="dxa"/>
            </w:tcMar>
            <w:vAlign w:val="center"/>
          </w:tcPr>
          <w:p w:rsidR="006A7333" w:rsidRPr="00AE56FF" w:rsidRDefault="00BD728B">
            <w:pPr>
              <w:spacing w:after="0" w:line="360" w:lineRule="auto"/>
              <w:ind w:left="336"/>
              <w:jc w:val="both"/>
              <w:rPr>
                <w:lang w:val="ru-RU"/>
              </w:rPr>
            </w:pPr>
            <w:proofErr w:type="gramStart"/>
            <w:r w:rsidRPr="00AE56FF">
              <w:rPr>
                <w:rFonts w:ascii="Times New Roman" w:hAnsi="Times New Roman"/>
                <w:color w:val="000000"/>
                <w:sz w:val="24"/>
                <w:lang w:val="ru-RU"/>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60" w:lineRule="auto"/>
              <w:ind w:left="336"/>
              <w:jc w:val="center"/>
            </w:pPr>
            <w:r>
              <w:rPr>
                <w:rFonts w:ascii="Times New Roman" w:hAnsi="Times New Roman"/>
                <w:color w:val="000000"/>
                <w:sz w:val="24"/>
              </w:rPr>
              <w:t>13</w:t>
            </w:r>
          </w:p>
        </w:tc>
        <w:tc>
          <w:tcPr>
            <w:tcW w:w="11678" w:type="dxa"/>
            <w:tcMar>
              <w:top w:w="50" w:type="dxa"/>
              <w:left w:w="100" w:type="dxa"/>
            </w:tcMar>
            <w:vAlign w:val="center"/>
          </w:tcPr>
          <w:p w:rsidR="006A7333" w:rsidRPr="00AE56FF" w:rsidRDefault="00BD728B">
            <w:pPr>
              <w:spacing w:after="0" w:line="360" w:lineRule="auto"/>
              <w:ind w:left="336"/>
              <w:jc w:val="both"/>
              <w:rPr>
                <w:lang w:val="ru-RU"/>
              </w:rPr>
            </w:pPr>
            <w:r w:rsidRPr="00AE56FF">
              <w:rPr>
                <w:rFonts w:ascii="Times New Roman" w:hAnsi="Times New Roman"/>
                <w:color w:val="000000"/>
                <w:sz w:val="24"/>
                <w:lang w:val="ru-RU"/>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bl>
    <w:p w:rsidR="006A7333" w:rsidRPr="00AE56FF" w:rsidRDefault="006A7333">
      <w:pPr>
        <w:spacing w:after="0"/>
        <w:ind w:left="120"/>
        <w:rPr>
          <w:lang w:val="ru-RU"/>
        </w:rPr>
      </w:pPr>
    </w:p>
    <w:p w:rsidR="006A7333" w:rsidRDefault="00BD728B">
      <w:pPr>
        <w:spacing w:before="199" w:after="199"/>
        <w:ind w:left="120"/>
      </w:pPr>
      <w:r>
        <w:rPr>
          <w:rFonts w:ascii="Times New Roman" w:hAnsi="Times New Roman"/>
          <w:b/>
          <w:color w:val="000000"/>
          <w:sz w:val="28"/>
        </w:rPr>
        <w:t>11 КЛАСС</w:t>
      </w:r>
    </w:p>
    <w:p w:rsidR="006A7333" w:rsidRDefault="006A7333">
      <w:pPr>
        <w:spacing w:before="199" w:after="199"/>
        <w:ind w:left="120"/>
      </w:pPr>
    </w:p>
    <w:tbl>
      <w:tblPr>
        <w:tblW w:w="0" w:type="auto"/>
        <w:tblCellSpacing w:w="0" w:type="dxa"/>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7"/>
        <w:gridCol w:w="7444"/>
      </w:tblGrid>
      <w:tr w:rsidR="006A7333" w:rsidRPr="00DA70CF">
        <w:trPr>
          <w:trHeight w:val="144"/>
          <w:tblCellSpacing w:w="0" w:type="dxa"/>
        </w:trPr>
        <w:tc>
          <w:tcPr>
            <w:tcW w:w="1988" w:type="dxa"/>
            <w:tcMar>
              <w:top w:w="50" w:type="dxa"/>
              <w:left w:w="100" w:type="dxa"/>
            </w:tcMar>
            <w:vAlign w:val="center"/>
          </w:tcPr>
          <w:p w:rsidR="006A7333" w:rsidRDefault="00BD728B">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6A7333" w:rsidRPr="00AE56FF" w:rsidRDefault="00BD728B">
            <w:pPr>
              <w:spacing w:after="0"/>
              <w:ind w:left="243"/>
              <w:rPr>
                <w:lang w:val="ru-RU"/>
              </w:rPr>
            </w:pPr>
            <w:r w:rsidRPr="00AE56F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6A7333" w:rsidRPr="00AE56FF" w:rsidRDefault="00BD728B">
            <w:pPr>
              <w:spacing w:after="0" w:line="336" w:lineRule="auto"/>
              <w:ind w:left="336"/>
              <w:jc w:val="both"/>
              <w:rPr>
                <w:lang w:val="ru-RU"/>
              </w:rPr>
            </w:pPr>
            <w:proofErr w:type="gramStart"/>
            <w:r w:rsidRPr="00AE56FF">
              <w:rPr>
                <w:rFonts w:ascii="Times New Roman" w:hAnsi="Times New Roman"/>
                <w:color w:val="000000"/>
                <w:sz w:val="24"/>
                <w:lang w:val="ru-RU"/>
              </w:rPr>
              <w:t xml:space="preserve">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4"/>
              </w:rPr>
              <w:t>XIX</w:t>
            </w:r>
            <w:r w:rsidRPr="00AE56FF">
              <w:rPr>
                <w:rFonts w:ascii="Times New Roman" w:hAnsi="Times New Roman"/>
                <w:color w:val="000000"/>
                <w:sz w:val="24"/>
                <w:lang w:val="ru-RU"/>
              </w:rPr>
              <w:t xml:space="preserve"> </w:t>
            </w:r>
            <w:r w:rsidRPr="00AE56FF">
              <w:rPr>
                <w:rFonts w:ascii="Times New Roman" w:hAnsi="Times New Roman"/>
                <w:color w:val="000000"/>
                <w:sz w:val="24"/>
                <w:lang w:val="ru-RU"/>
              </w:rPr>
              <w:lastRenderedPageBreak/>
              <w:t xml:space="preserve">– начала </w:t>
            </w:r>
            <w:r>
              <w:rPr>
                <w:rFonts w:ascii="Times New Roman" w:hAnsi="Times New Roman"/>
                <w:color w:val="000000"/>
                <w:sz w:val="24"/>
              </w:rPr>
              <w:t>XXI</w:t>
            </w:r>
            <w:r w:rsidRPr="00AE56FF">
              <w:rPr>
                <w:rFonts w:ascii="Times New Roman" w:hAnsi="Times New Roman"/>
                <w:color w:val="000000"/>
                <w:sz w:val="24"/>
                <w:lang w:val="ru-RU"/>
              </w:rPr>
              <w:t xml:space="preserve"> в.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roofErr w:type="gramEnd"/>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lastRenderedPageBreak/>
              <w:t>2</w:t>
            </w:r>
          </w:p>
        </w:tc>
        <w:tc>
          <w:tcPr>
            <w:tcW w:w="11842" w:type="dxa"/>
            <w:tcMar>
              <w:top w:w="50" w:type="dxa"/>
              <w:left w:w="100" w:type="dxa"/>
            </w:tcMar>
            <w:vAlign w:val="center"/>
          </w:tcPr>
          <w:p w:rsidR="006A7333" w:rsidRPr="00AE56FF" w:rsidRDefault="00BD728B">
            <w:pPr>
              <w:spacing w:after="0" w:line="336" w:lineRule="auto"/>
              <w:ind w:left="336"/>
              <w:jc w:val="both"/>
              <w:rPr>
                <w:lang w:val="ru-RU"/>
              </w:rPr>
            </w:pPr>
            <w:r w:rsidRPr="00AE56FF">
              <w:rPr>
                <w:rFonts w:ascii="Times New Roman" w:hAnsi="Times New Roman"/>
                <w:color w:val="000000"/>
                <w:sz w:val="24"/>
                <w:lang w:val="ru-RU"/>
              </w:rP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6A7333" w:rsidRPr="00AE56FF" w:rsidRDefault="00BD728B">
            <w:pPr>
              <w:spacing w:after="0" w:line="336" w:lineRule="auto"/>
              <w:ind w:left="336"/>
              <w:jc w:val="both"/>
              <w:rPr>
                <w:lang w:val="ru-RU"/>
              </w:rPr>
            </w:pPr>
            <w:r w:rsidRPr="00AE56FF">
              <w:rPr>
                <w:rFonts w:ascii="Times New Roman" w:hAnsi="Times New Roman"/>
                <w:color w:val="000000"/>
                <w:sz w:val="24"/>
                <w:lang w:val="ru-RU"/>
              </w:rP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6A7333" w:rsidRPr="00AE56FF" w:rsidRDefault="00BD728B">
            <w:pPr>
              <w:spacing w:after="0" w:line="336" w:lineRule="auto"/>
              <w:ind w:left="336"/>
              <w:jc w:val="both"/>
              <w:rPr>
                <w:lang w:val="ru-RU"/>
              </w:rPr>
            </w:pPr>
            <w:proofErr w:type="gramStart"/>
            <w:r w:rsidRPr="00AE56FF">
              <w:rPr>
                <w:rFonts w:ascii="Times New Roman" w:hAnsi="Times New Roman"/>
                <w:color w:val="000000"/>
                <w:sz w:val="24"/>
                <w:lang w:val="ru-RU"/>
              </w:rPr>
              <w:t xml:space="preserve">Знание содержания и понимание ключевых проблем произведений русской, зарубежной литературы, литературы народов России (конец </w:t>
            </w:r>
            <w:r>
              <w:rPr>
                <w:rFonts w:ascii="Times New Roman" w:hAnsi="Times New Roman"/>
                <w:color w:val="000000"/>
                <w:sz w:val="24"/>
              </w:rPr>
              <w:t>XIX</w:t>
            </w:r>
            <w:r w:rsidRPr="00AE56FF">
              <w:rPr>
                <w:rFonts w:ascii="Times New Roman" w:hAnsi="Times New Roman"/>
                <w:color w:val="000000"/>
                <w:sz w:val="24"/>
                <w:lang w:val="ru-RU"/>
              </w:rPr>
              <w:t xml:space="preserve"> – начало </w:t>
            </w:r>
            <w:r>
              <w:rPr>
                <w:rFonts w:ascii="Times New Roman" w:hAnsi="Times New Roman"/>
                <w:color w:val="000000"/>
                <w:sz w:val="24"/>
              </w:rPr>
              <w:t>XXI</w:t>
            </w:r>
            <w:r w:rsidRPr="00AE56FF">
              <w:rPr>
                <w:rFonts w:ascii="Times New Roman" w:hAnsi="Times New Roman"/>
                <w:color w:val="000000"/>
                <w:sz w:val="24"/>
                <w:lang w:val="ru-RU"/>
              </w:rPr>
              <w:t xml:space="preserve"> в.) и современной литературы, их историко-культурного и нравственно-ценностного влияния на формирование национальной и мировой литературы</w:t>
            </w:r>
            <w:proofErr w:type="gramEnd"/>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6A7333" w:rsidRPr="00AE56FF" w:rsidRDefault="00BD728B">
            <w:pPr>
              <w:spacing w:after="0" w:line="336" w:lineRule="auto"/>
              <w:ind w:left="336"/>
              <w:jc w:val="both"/>
              <w:rPr>
                <w:lang w:val="ru-RU"/>
              </w:rPr>
            </w:pPr>
            <w:r w:rsidRPr="00AE56FF">
              <w:rPr>
                <w:rFonts w:ascii="Times New Roman" w:hAnsi="Times New Roman"/>
                <w:color w:val="000000"/>
                <w:sz w:val="24"/>
                <w:lang w:val="ru-RU"/>
              </w:rPr>
              <w:t>Сформированность умений определять и учитывать историко-культурный контекст и конте</w:t>
            </w:r>
            <w:proofErr w:type="gramStart"/>
            <w:r w:rsidRPr="00AE56FF">
              <w:rPr>
                <w:rFonts w:ascii="Times New Roman" w:hAnsi="Times New Roman"/>
                <w:color w:val="000000"/>
                <w:sz w:val="24"/>
                <w:lang w:val="ru-RU"/>
              </w:rPr>
              <w:t>кст тв</w:t>
            </w:r>
            <w:proofErr w:type="gramEnd"/>
            <w:r w:rsidRPr="00AE56FF">
              <w:rPr>
                <w:rFonts w:ascii="Times New Roman" w:hAnsi="Times New Roman"/>
                <w:color w:val="000000"/>
                <w:sz w:val="24"/>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4"/>
              </w:rPr>
              <w:t>XIX</w:t>
            </w:r>
            <w:r w:rsidRPr="00AE56FF">
              <w:rPr>
                <w:rFonts w:ascii="Times New Roman" w:hAnsi="Times New Roman"/>
                <w:color w:val="000000"/>
                <w:sz w:val="24"/>
                <w:lang w:val="ru-RU"/>
              </w:rPr>
              <w:t xml:space="preserve"> – </w:t>
            </w:r>
            <w:r>
              <w:rPr>
                <w:rFonts w:ascii="Times New Roman" w:hAnsi="Times New Roman"/>
                <w:color w:val="000000"/>
                <w:sz w:val="24"/>
              </w:rPr>
              <w:t>XXI</w:t>
            </w:r>
            <w:r w:rsidRPr="00AE56FF">
              <w:rPr>
                <w:rFonts w:ascii="Times New Roman" w:hAnsi="Times New Roman"/>
                <w:color w:val="000000"/>
                <w:sz w:val="24"/>
                <w:lang w:val="ru-RU"/>
              </w:rPr>
              <w:t xml:space="preserve"> в. со временем написания, с современностью и традицией; выявлять «сквозные темы» и ключевые проблемы русской литературы</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6A7333" w:rsidRPr="00AE56FF" w:rsidRDefault="00BD728B">
            <w:pPr>
              <w:spacing w:after="0" w:line="336" w:lineRule="auto"/>
              <w:ind w:left="336"/>
              <w:jc w:val="both"/>
              <w:rPr>
                <w:lang w:val="ru-RU"/>
              </w:rPr>
            </w:pPr>
            <w:r w:rsidRPr="00AE56FF">
              <w:rPr>
                <w:rFonts w:ascii="Times New Roman" w:hAnsi="Times New Roman"/>
                <w:color w:val="000000"/>
                <w:sz w:val="24"/>
                <w:lang w:val="ru-RU"/>
              </w:rPr>
              <w:t xml:space="preserve">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AE56FF">
              <w:rPr>
                <w:rFonts w:ascii="Times New Roman" w:hAnsi="Times New Roman"/>
                <w:color w:val="000000"/>
                <w:sz w:val="24"/>
                <w:lang w:val="ru-RU"/>
              </w:rPr>
              <w:t>обсуждения</w:t>
            </w:r>
            <w:proofErr w:type="gramEnd"/>
            <w:r w:rsidRPr="00AE56FF">
              <w:rPr>
                <w:rFonts w:ascii="Times New Roman" w:hAnsi="Times New Roman"/>
                <w:color w:val="000000"/>
                <w:sz w:val="24"/>
                <w:lang w:val="ru-RU"/>
              </w:rPr>
              <w:t xml:space="preserve"> лучших образцов отечественной и зарубежной литературы</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6A7333" w:rsidRPr="00AE56FF" w:rsidRDefault="00BD728B">
            <w:pPr>
              <w:spacing w:after="0" w:line="336" w:lineRule="auto"/>
              <w:ind w:left="336"/>
              <w:jc w:val="both"/>
              <w:rPr>
                <w:lang w:val="ru-RU"/>
              </w:rPr>
            </w:pPr>
            <w:r w:rsidRPr="00AE56FF">
              <w:rPr>
                <w:rFonts w:ascii="Times New Roman" w:hAnsi="Times New Roman"/>
                <w:color w:val="000000"/>
                <w:sz w:val="24"/>
                <w:lang w:val="ru-RU"/>
              </w:rPr>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lastRenderedPageBreak/>
              <w:t>8</w:t>
            </w:r>
          </w:p>
        </w:tc>
        <w:tc>
          <w:tcPr>
            <w:tcW w:w="11842" w:type="dxa"/>
            <w:tcMar>
              <w:top w:w="50" w:type="dxa"/>
              <w:left w:w="100" w:type="dxa"/>
            </w:tcMar>
            <w:vAlign w:val="center"/>
          </w:tcPr>
          <w:p w:rsidR="006A7333" w:rsidRPr="00AE56FF" w:rsidRDefault="00BD728B">
            <w:pPr>
              <w:spacing w:after="0" w:line="336" w:lineRule="auto"/>
              <w:ind w:left="336"/>
              <w:jc w:val="both"/>
              <w:rPr>
                <w:lang w:val="ru-RU"/>
              </w:rPr>
            </w:pPr>
            <w:r w:rsidRPr="00AE56FF">
              <w:rPr>
                <w:rFonts w:ascii="Times New Roman" w:hAnsi="Times New Roman"/>
                <w:color w:val="000000"/>
                <w:sz w:val="24"/>
                <w:lang w:val="ru-RU"/>
              </w:rPr>
              <w:t xml:space="preserve">Сформированность </w:t>
            </w:r>
            <w:proofErr w:type="gramStart"/>
            <w:r w:rsidRPr="00AE56FF">
              <w:rPr>
                <w:rFonts w:ascii="Times New Roman" w:hAnsi="Times New Roman"/>
                <w:color w:val="000000"/>
                <w:sz w:val="24"/>
                <w:lang w:val="ru-RU"/>
              </w:rPr>
              <w:t>умений</w:t>
            </w:r>
            <w:proofErr w:type="gramEnd"/>
            <w:r w:rsidRPr="00AE56FF">
              <w:rPr>
                <w:rFonts w:ascii="Times New Roman" w:hAnsi="Times New Roman"/>
                <w:color w:val="000000"/>
                <w:sz w:val="24"/>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6A7333" w:rsidRPr="00AE56FF" w:rsidRDefault="00BD728B">
            <w:pPr>
              <w:spacing w:after="0" w:line="336" w:lineRule="auto"/>
              <w:ind w:left="336"/>
              <w:jc w:val="both"/>
              <w:rPr>
                <w:lang w:val="ru-RU"/>
              </w:rPr>
            </w:pPr>
            <w:proofErr w:type="gramStart"/>
            <w:r w:rsidRPr="00AE56FF">
              <w:rPr>
                <w:rFonts w:ascii="Times New Roman" w:hAnsi="Times New Roman"/>
                <w:color w:val="000000"/>
                <w:sz w:val="24"/>
                <w:lang w:val="ru-RU"/>
              </w:rPr>
              <w:t>Овладение умениями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w:t>
            </w:r>
            <w:proofErr w:type="gramEnd"/>
            <w:r w:rsidRPr="00AE56FF">
              <w:rPr>
                <w:rFonts w:ascii="Times New Roman" w:hAnsi="Times New Roman"/>
                <w:color w:val="000000"/>
                <w:sz w:val="24"/>
                <w:lang w:val="ru-RU"/>
              </w:rPr>
              <w:t xml:space="preserve"> </w:t>
            </w:r>
            <w:proofErr w:type="gramStart"/>
            <w:r w:rsidRPr="00AE56FF">
              <w:rPr>
                <w:rFonts w:ascii="Times New Roman" w:hAnsi="Times New Roman"/>
                <w:color w:val="000000"/>
                <w:sz w:val="24"/>
                <w:lang w:val="ru-RU"/>
              </w:rPr>
              <w:t>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w:t>
            </w:r>
            <w:proofErr w:type="gramEnd"/>
            <w:r w:rsidRPr="00AE56FF">
              <w:rPr>
                <w:rFonts w:ascii="Times New Roman" w:hAnsi="Times New Roman"/>
                <w:color w:val="000000"/>
                <w:sz w:val="24"/>
                <w:lang w:val="ru-RU"/>
              </w:rPr>
              <w:t xml:space="preserve"> </w:t>
            </w:r>
            <w:proofErr w:type="gramStart"/>
            <w:r w:rsidRPr="00AE56FF">
              <w:rPr>
                <w:rFonts w:ascii="Times New Roman" w:hAnsi="Times New Roman"/>
                <w:color w:val="000000"/>
                <w:sz w:val="24"/>
                <w:lang w:val="ru-RU"/>
              </w:rPr>
              <w:t>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roofErr w:type="gramEnd"/>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6A7333" w:rsidRPr="00AE56FF" w:rsidRDefault="00BD728B">
            <w:pPr>
              <w:spacing w:after="0" w:line="336" w:lineRule="auto"/>
              <w:ind w:left="336"/>
              <w:jc w:val="both"/>
              <w:rPr>
                <w:lang w:val="ru-RU"/>
              </w:rPr>
            </w:pPr>
            <w:r w:rsidRPr="00AE56FF">
              <w:rPr>
                <w:rFonts w:ascii="Times New Roman" w:hAnsi="Times New Roman"/>
                <w:color w:val="000000"/>
                <w:sz w:val="24"/>
                <w:lang w:val="ru-RU"/>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6A7333" w:rsidRPr="00AE56FF" w:rsidRDefault="00BD728B">
            <w:pPr>
              <w:spacing w:after="0" w:line="336" w:lineRule="auto"/>
              <w:ind w:left="336"/>
              <w:jc w:val="both"/>
              <w:rPr>
                <w:lang w:val="ru-RU"/>
              </w:rPr>
            </w:pPr>
            <w:r w:rsidRPr="00AE56FF">
              <w:rPr>
                <w:rFonts w:ascii="Times New Roman" w:hAnsi="Times New Roman"/>
                <w:color w:val="000000"/>
                <w:sz w:val="24"/>
                <w:lang w:val="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12</w:t>
            </w:r>
          </w:p>
        </w:tc>
        <w:tc>
          <w:tcPr>
            <w:tcW w:w="11842" w:type="dxa"/>
            <w:tcMar>
              <w:top w:w="50" w:type="dxa"/>
              <w:left w:w="100" w:type="dxa"/>
            </w:tcMar>
            <w:vAlign w:val="center"/>
          </w:tcPr>
          <w:p w:rsidR="006A7333" w:rsidRPr="00AE56FF" w:rsidRDefault="00BD728B">
            <w:pPr>
              <w:spacing w:after="0" w:line="336" w:lineRule="auto"/>
              <w:ind w:left="336"/>
              <w:jc w:val="both"/>
              <w:rPr>
                <w:lang w:val="ru-RU"/>
              </w:rPr>
            </w:pPr>
            <w:proofErr w:type="gramStart"/>
            <w:r w:rsidRPr="00AE56FF">
              <w:rPr>
                <w:rFonts w:ascii="Times New Roman" w:hAnsi="Times New Roman"/>
                <w:color w:val="000000"/>
                <w:sz w:val="24"/>
                <w:lang w:val="ru-RU"/>
              </w:rPr>
              <w:t xml:space="preserve">Овладение современными читательскими практиками, культурой восприятия и понимания литературных текстов, умениями </w:t>
            </w:r>
            <w:r w:rsidRPr="00AE56FF">
              <w:rPr>
                <w:rFonts w:ascii="Times New Roman" w:hAnsi="Times New Roman"/>
                <w:color w:val="000000"/>
                <w:sz w:val="24"/>
                <w:lang w:val="ru-RU"/>
              </w:rPr>
              <w:lastRenderedPageBreak/>
              <w:t>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tc>
      </w:tr>
      <w:tr w:rsidR="006A7333" w:rsidRPr="00DA70CF">
        <w:trPr>
          <w:trHeight w:val="144"/>
          <w:tblCellSpacing w:w="0" w:type="dxa"/>
        </w:trPr>
        <w:tc>
          <w:tcPr>
            <w:tcW w:w="1988"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lastRenderedPageBreak/>
              <w:t>13</w:t>
            </w:r>
          </w:p>
        </w:tc>
        <w:tc>
          <w:tcPr>
            <w:tcW w:w="11842" w:type="dxa"/>
            <w:tcMar>
              <w:top w:w="50" w:type="dxa"/>
              <w:left w:w="100" w:type="dxa"/>
            </w:tcMar>
            <w:vAlign w:val="center"/>
          </w:tcPr>
          <w:p w:rsidR="006A7333" w:rsidRPr="00AE56FF" w:rsidRDefault="00BD728B">
            <w:pPr>
              <w:spacing w:after="0" w:line="336" w:lineRule="auto"/>
              <w:ind w:left="336"/>
              <w:jc w:val="both"/>
              <w:rPr>
                <w:lang w:val="ru-RU"/>
              </w:rPr>
            </w:pPr>
            <w:r w:rsidRPr="00AE56FF">
              <w:rPr>
                <w:rFonts w:ascii="Times New Roman" w:hAnsi="Times New Roman"/>
                <w:color w:val="000000"/>
                <w:sz w:val="24"/>
                <w:lang w:val="ru-RU"/>
              </w:rPr>
              <w:t>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tc>
      </w:tr>
    </w:tbl>
    <w:p w:rsidR="006A7333" w:rsidRPr="00AE56FF" w:rsidRDefault="006A7333">
      <w:pPr>
        <w:rPr>
          <w:lang w:val="ru-RU"/>
        </w:rPr>
        <w:sectPr w:rsidR="006A7333" w:rsidRPr="00AE56FF">
          <w:pgSz w:w="11906" w:h="16383"/>
          <w:pgMar w:top="1134" w:right="850" w:bottom="1134" w:left="1701" w:header="720" w:footer="720" w:gutter="0"/>
          <w:cols w:space="720"/>
        </w:sectPr>
      </w:pPr>
      <w:bookmarkStart w:id="50" w:name="block-57695919"/>
    </w:p>
    <w:bookmarkEnd w:id="50"/>
    <w:p w:rsidR="006A7333" w:rsidRDefault="00BD728B">
      <w:pPr>
        <w:spacing w:before="269" w:after="269"/>
        <w:ind w:left="120"/>
      </w:pPr>
      <w:r>
        <w:rPr>
          <w:rFonts w:ascii="Times New Roman" w:hAnsi="Times New Roman"/>
          <w:b/>
          <w:color w:val="000000"/>
          <w:sz w:val="28"/>
        </w:rPr>
        <w:lastRenderedPageBreak/>
        <w:t>ПРОВЕРЯЕМЫЕ ЭЛЕМЕНТЫ СОДЕРЖАНИЯ</w:t>
      </w:r>
    </w:p>
    <w:p w:rsidR="006A7333" w:rsidRDefault="006A7333">
      <w:pPr>
        <w:spacing w:before="269" w:after="269"/>
        <w:ind w:left="120"/>
      </w:pPr>
    </w:p>
    <w:p w:rsidR="006A7333" w:rsidRDefault="00BD728B">
      <w:pPr>
        <w:spacing w:before="269" w:after="269"/>
        <w:ind w:left="120"/>
      </w:pPr>
      <w:r>
        <w:rPr>
          <w:rFonts w:ascii="Times New Roman" w:hAnsi="Times New Roman"/>
          <w:b/>
          <w:color w:val="000000"/>
          <w:sz w:val="28"/>
        </w:rPr>
        <w:t>10 КЛАСС</w:t>
      </w:r>
    </w:p>
    <w:p w:rsidR="006A7333" w:rsidRDefault="006A7333">
      <w:pPr>
        <w:spacing w:after="0"/>
        <w:ind w:left="120"/>
      </w:pPr>
    </w:p>
    <w:tbl>
      <w:tblPr>
        <w:tblW w:w="0" w:type="auto"/>
        <w:tblCellSpacing w:w="0" w:type="dxa"/>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9"/>
        <w:gridCol w:w="8402"/>
      </w:tblGrid>
      <w:tr w:rsidR="006A7333">
        <w:trPr>
          <w:trHeight w:val="144"/>
          <w:tblCellSpacing w:w="0" w:type="dxa"/>
        </w:trPr>
        <w:tc>
          <w:tcPr>
            <w:tcW w:w="1066" w:type="dxa"/>
            <w:tcMar>
              <w:top w:w="50" w:type="dxa"/>
              <w:left w:w="100" w:type="dxa"/>
            </w:tcMar>
            <w:vAlign w:val="center"/>
          </w:tcPr>
          <w:p w:rsidR="006A7333" w:rsidRDefault="00BD728B">
            <w:pPr>
              <w:spacing w:after="0"/>
              <w:ind w:left="243"/>
            </w:pPr>
            <w:r>
              <w:rPr>
                <w:rFonts w:ascii="Times New Roman" w:hAnsi="Times New Roman"/>
                <w:b/>
                <w:color w:val="000000"/>
                <w:sz w:val="24"/>
              </w:rPr>
              <w:t xml:space="preserve"> Код </w:t>
            </w:r>
          </w:p>
        </w:tc>
        <w:tc>
          <w:tcPr>
            <w:tcW w:w="13481" w:type="dxa"/>
            <w:tcMar>
              <w:top w:w="50" w:type="dxa"/>
              <w:left w:w="100" w:type="dxa"/>
            </w:tcMar>
            <w:vAlign w:val="center"/>
          </w:tcPr>
          <w:p w:rsidR="006A7333" w:rsidRDefault="00BD728B">
            <w:pPr>
              <w:spacing w:after="0"/>
              <w:ind w:left="243"/>
            </w:pPr>
            <w:r>
              <w:rPr>
                <w:rFonts w:ascii="Times New Roman" w:hAnsi="Times New Roman"/>
                <w:b/>
                <w:color w:val="000000"/>
                <w:sz w:val="24"/>
              </w:rPr>
              <w:t xml:space="preserve"> Проверяемый элемент содержания </w:t>
            </w:r>
          </w:p>
        </w:tc>
      </w:tr>
      <w:tr w:rsidR="006A7333" w:rsidRPr="00DA70CF">
        <w:trPr>
          <w:trHeight w:val="144"/>
          <w:tblCellSpacing w:w="0" w:type="dxa"/>
        </w:trPr>
        <w:tc>
          <w:tcPr>
            <w:tcW w:w="1066"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1</w:t>
            </w:r>
          </w:p>
        </w:tc>
        <w:tc>
          <w:tcPr>
            <w:tcW w:w="13481" w:type="dxa"/>
            <w:tcMar>
              <w:top w:w="50" w:type="dxa"/>
              <w:left w:w="100" w:type="dxa"/>
            </w:tcMar>
            <w:vAlign w:val="center"/>
          </w:tcPr>
          <w:p w:rsidR="006A7333" w:rsidRPr="00AE56FF" w:rsidRDefault="00BD728B">
            <w:pPr>
              <w:spacing w:after="0" w:line="336" w:lineRule="auto"/>
              <w:ind w:left="336"/>
              <w:jc w:val="both"/>
              <w:rPr>
                <w:lang w:val="ru-RU"/>
              </w:rPr>
            </w:pPr>
            <w:r w:rsidRPr="00AE56FF">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 обобщающее повторение: </w:t>
            </w:r>
            <w:proofErr w:type="gramStart"/>
            <w:r w:rsidRPr="00AE56FF">
              <w:rPr>
                <w:rFonts w:ascii="Times New Roman" w:hAnsi="Times New Roman"/>
                <w:color w:val="000000"/>
                <w:sz w:val="24"/>
                <w:lang w:val="ru-RU"/>
              </w:rPr>
              <w:t>«Слово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«Мёртвые души»)</w:t>
            </w:r>
            <w:proofErr w:type="gramEnd"/>
          </w:p>
        </w:tc>
      </w:tr>
      <w:tr w:rsidR="006A7333" w:rsidRPr="00DA70CF">
        <w:trPr>
          <w:trHeight w:val="144"/>
          <w:tblCellSpacing w:w="0" w:type="dxa"/>
        </w:trPr>
        <w:tc>
          <w:tcPr>
            <w:tcW w:w="1066"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2</w:t>
            </w:r>
          </w:p>
        </w:tc>
        <w:tc>
          <w:tcPr>
            <w:tcW w:w="13481" w:type="dxa"/>
            <w:tcMar>
              <w:top w:w="50" w:type="dxa"/>
              <w:left w:w="100" w:type="dxa"/>
            </w:tcMar>
            <w:vAlign w:val="center"/>
          </w:tcPr>
          <w:p w:rsidR="006A7333" w:rsidRPr="00AE56FF" w:rsidRDefault="00BD728B">
            <w:pPr>
              <w:spacing w:after="0" w:line="336" w:lineRule="auto"/>
              <w:ind w:left="336"/>
              <w:jc w:val="both"/>
              <w:rPr>
                <w:lang w:val="ru-RU"/>
              </w:rPr>
            </w:pPr>
            <w:r w:rsidRPr="00AE56FF">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w:t>
            </w:r>
          </w:p>
        </w:tc>
      </w:tr>
      <w:tr w:rsidR="006A7333" w:rsidRPr="00DA70CF">
        <w:trPr>
          <w:trHeight w:val="144"/>
          <w:tblCellSpacing w:w="0" w:type="dxa"/>
        </w:trPr>
        <w:tc>
          <w:tcPr>
            <w:tcW w:w="1066"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2.1</w:t>
            </w:r>
          </w:p>
        </w:tc>
        <w:tc>
          <w:tcPr>
            <w:tcW w:w="13481" w:type="dxa"/>
            <w:tcMar>
              <w:top w:w="50" w:type="dxa"/>
              <w:left w:w="100" w:type="dxa"/>
            </w:tcMar>
            <w:vAlign w:val="center"/>
          </w:tcPr>
          <w:p w:rsidR="006A7333" w:rsidRPr="00AE56FF" w:rsidRDefault="00BD728B">
            <w:pPr>
              <w:spacing w:after="0" w:line="336" w:lineRule="auto"/>
              <w:ind w:left="336"/>
              <w:jc w:val="both"/>
              <w:rPr>
                <w:lang w:val="ru-RU"/>
              </w:rPr>
            </w:pPr>
            <w:r w:rsidRPr="00AE56FF">
              <w:rPr>
                <w:rFonts w:ascii="Times New Roman" w:hAnsi="Times New Roman"/>
                <w:color w:val="000000"/>
                <w:sz w:val="24"/>
                <w:lang w:val="ru-RU"/>
              </w:rPr>
              <w:t>А.Н. Островский. Драма «Гроза»</w:t>
            </w:r>
          </w:p>
        </w:tc>
      </w:tr>
      <w:tr w:rsidR="006A7333" w:rsidRPr="00DA70CF">
        <w:trPr>
          <w:trHeight w:val="144"/>
          <w:tblCellSpacing w:w="0" w:type="dxa"/>
        </w:trPr>
        <w:tc>
          <w:tcPr>
            <w:tcW w:w="1066"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2.2</w:t>
            </w:r>
          </w:p>
        </w:tc>
        <w:tc>
          <w:tcPr>
            <w:tcW w:w="13481" w:type="dxa"/>
            <w:tcMar>
              <w:top w:w="50" w:type="dxa"/>
              <w:left w:w="100" w:type="dxa"/>
            </w:tcMar>
            <w:vAlign w:val="center"/>
          </w:tcPr>
          <w:p w:rsidR="006A7333" w:rsidRPr="00AE56FF" w:rsidRDefault="00BD728B">
            <w:pPr>
              <w:spacing w:after="0" w:line="336" w:lineRule="auto"/>
              <w:ind w:left="336"/>
              <w:jc w:val="both"/>
              <w:rPr>
                <w:lang w:val="ru-RU"/>
              </w:rPr>
            </w:pPr>
            <w:r w:rsidRPr="00AE56FF">
              <w:rPr>
                <w:rFonts w:ascii="Times New Roman" w:hAnsi="Times New Roman"/>
                <w:color w:val="000000"/>
                <w:sz w:val="24"/>
                <w:lang w:val="ru-RU"/>
              </w:rPr>
              <w:t>И.А. Гончаров. Роман «Обломов»</w:t>
            </w:r>
          </w:p>
        </w:tc>
      </w:tr>
      <w:tr w:rsidR="006A7333" w:rsidRPr="00DA70CF">
        <w:trPr>
          <w:trHeight w:val="144"/>
          <w:tblCellSpacing w:w="0" w:type="dxa"/>
        </w:trPr>
        <w:tc>
          <w:tcPr>
            <w:tcW w:w="1066"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2.3</w:t>
            </w:r>
          </w:p>
        </w:tc>
        <w:tc>
          <w:tcPr>
            <w:tcW w:w="13481" w:type="dxa"/>
            <w:tcMar>
              <w:top w:w="50" w:type="dxa"/>
              <w:left w:w="100" w:type="dxa"/>
            </w:tcMar>
            <w:vAlign w:val="center"/>
          </w:tcPr>
          <w:p w:rsidR="006A7333" w:rsidRPr="00AE56FF" w:rsidRDefault="00BD728B">
            <w:pPr>
              <w:spacing w:after="0" w:line="336" w:lineRule="auto"/>
              <w:ind w:left="336"/>
              <w:jc w:val="both"/>
              <w:rPr>
                <w:lang w:val="ru-RU"/>
              </w:rPr>
            </w:pPr>
            <w:r w:rsidRPr="00AE56FF">
              <w:rPr>
                <w:rFonts w:ascii="Times New Roman" w:hAnsi="Times New Roman"/>
                <w:color w:val="000000"/>
                <w:sz w:val="24"/>
                <w:lang w:val="ru-RU"/>
              </w:rPr>
              <w:t>И.С. Тургенев. Роман «Отцы и дети»</w:t>
            </w:r>
          </w:p>
        </w:tc>
      </w:tr>
      <w:tr w:rsidR="006A7333">
        <w:trPr>
          <w:trHeight w:val="144"/>
          <w:tblCellSpacing w:w="0" w:type="dxa"/>
        </w:trPr>
        <w:tc>
          <w:tcPr>
            <w:tcW w:w="1066"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2.4</w:t>
            </w:r>
          </w:p>
        </w:tc>
        <w:tc>
          <w:tcPr>
            <w:tcW w:w="13481" w:type="dxa"/>
            <w:tcMar>
              <w:top w:w="50" w:type="dxa"/>
              <w:left w:w="100" w:type="dxa"/>
            </w:tcMar>
            <w:vAlign w:val="center"/>
          </w:tcPr>
          <w:p w:rsidR="006A7333" w:rsidRDefault="00BD728B">
            <w:pPr>
              <w:spacing w:after="0" w:line="336" w:lineRule="auto"/>
              <w:ind w:left="336"/>
              <w:jc w:val="both"/>
            </w:pPr>
            <w:r w:rsidRPr="00AE56FF">
              <w:rPr>
                <w:rFonts w:ascii="Times New Roman" w:hAnsi="Times New Roman"/>
                <w:color w:val="000000"/>
                <w:sz w:val="24"/>
                <w:lang w:val="ru-RU"/>
              </w:rPr>
              <w:t>Ф.И. Тютчев. Стихотворения (не менее трёх по выбору). Например, «</w:t>
            </w:r>
            <w:r>
              <w:rPr>
                <w:rFonts w:ascii="Times New Roman" w:hAnsi="Times New Roman"/>
                <w:color w:val="000000"/>
                <w:sz w:val="24"/>
              </w:rPr>
              <w:t>Silentium</w:t>
            </w:r>
            <w:r w:rsidRPr="00AE56FF">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встретил вас – и всё былое...») </w:t>
            </w:r>
          </w:p>
        </w:tc>
      </w:tr>
      <w:tr w:rsidR="006A7333">
        <w:trPr>
          <w:trHeight w:val="144"/>
          <w:tblCellSpacing w:w="0" w:type="dxa"/>
        </w:trPr>
        <w:tc>
          <w:tcPr>
            <w:tcW w:w="1066"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2.5</w:t>
            </w:r>
          </w:p>
        </w:tc>
        <w:tc>
          <w:tcPr>
            <w:tcW w:w="13481" w:type="dxa"/>
            <w:tcMar>
              <w:top w:w="50" w:type="dxa"/>
              <w:left w:w="100" w:type="dxa"/>
            </w:tcMar>
            <w:vAlign w:val="center"/>
          </w:tcPr>
          <w:p w:rsidR="006A7333" w:rsidRDefault="00BD728B">
            <w:pPr>
              <w:spacing w:after="0" w:line="336" w:lineRule="auto"/>
              <w:ind w:left="336"/>
              <w:jc w:val="both"/>
            </w:pPr>
            <w:r w:rsidRPr="00AE56FF">
              <w:rPr>
                <w:rFonts w:ascii="Times New Roman" w:hAnsi="Times New Roman"/>
                <w:color w:val="000000"/>
                <w:sz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w:t>
            </w:r>
            <w:r>
              <w:rPr>
                <w:rFonts w:ascii="Times New Roman" w:hAnsi="Times New Roman"/>
                <w:color w:val="000000"/>
                <w:sz w:val="24"/>
              </w:rPr>
              <w:t>Поэма «Кому на Руси жить хорошо»</w:t>
            </w:r>
          </w:p>
        </w:tc>
      </w:tr>
      <w:tr w:rsidR="006A7333">
        <w:trPr>
          <w:trHeight w:val="144"/>
          <w:tblCellSpacing w:w="0" w:type="dxa"/>
        </w:trPr>
        <w:tc>
          <w:tcPr>
            <w:tcW w:w="1066"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2.6</w:t>
            </w:r>
          </w:p>
        </w:tc>
        <w:tc>
          <w:tcPr>
            <w:tcW w:w="13481" w:type="dxa"/>
            <w:tcMar>
              <w:top w:w="50" w:type="dxa"/>
              <w:left w:w="100" w:type="dxa"/>
            </w:tcMar>
            <w:vAlign w:val="center"/>
          </w:tcPr>
          <w:p w:rsidR="006A7333" w:rsidRDefault="00BD728B">
            <w:pPr>
              <w:spacing w:after="0" w:line="336" w:lineRule="auto"/>
              <w:ind w:left="336"/>
              <w:jc w:val="both"/>
            </w:pPr>
            <w:r w:rsidRPr="00AE56FF">
              <w:rPr>
                <w:rFonts w:ascii="Times New Roman" w:hAnsi="Times New Roman"/>
                <w:color w:val="000000"/>
                <w:sz w:val="24"/>
                <w:lang w:val="ru-RU"/>
              </w:rPr>
              <w:t xml:space="preserve">А.А. Фет. Стихотворения (не менее трёх по выбору). </w:t>
            </w:r>
            <w:proofErr w:type="gramStart"/>
            <w:r w:rsidRPr="00AE56FF">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AE56FF">
              <w:rPr>
                <w:rFonts w:ascii="Times New Roman" w:hAnsi="Times New Roman"/>
                <w:color w:val="000000"/>
                <w:sz w:val="24"/>
                <w:lang w:val="ru-RU"/>
              </w:rPr>
              <w:t xml:space="preserve"> </w:t>
            </w:r>
            <w:r>
              <w:rPr>
                <w:rFonts w:ascii="Times New Roman" w:hAnsi="Times New Roman"/>
                <w:color w:val="000000"/>
                <w:sz w:val="24"/>
              </w:rPr>
              <w:t>Луной был полон сад. Лежали...»</w:t>
            </w:r>
          </w:p>
        </w:tc>
      </w:tr>
      <w:tr w:rsidR="006A7333" w:rsidRPr="00DA70CF">
        <w:trPr>
          <w:trHeight w:val="144"/>
          <w:tblCellSpacing w:w="0" w:type="dxa"/>
        </w:trPr>
        <w:tc>
          <w:tcPr>
            <w:tcW w:w="1066"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2.7</w:t>
            </w:r>
          </w:p>
        </w:tc>
        <w:tc>
          <w:tcPr>
            <w:tcW w:w="13481" w:type="dxa"/>
            <w:tcMar>
              <w:top w:w="50" w:type="dxa"/>
              <w:left w:w="100" w:type="dxa"/>
            </w:tcMar>
            <w:vAlign w:val="center"/>
          </w:tcPr>
          <w:p w:rsidR="006A7333" w:rsidRPr="00AE56FF" w:rsidRDefault="00BD728B">
            <w:pPr>
              <w:spacing w:after="0" w:line="336" w:lineRule="auto"/>
              <w:ind w:left="336"/>
              <w:jc w:val="both"/>
              <w:rPr>
                <w:lang w:val="ru-RU"/>
              </w:rPr>
            </w:pPr>
            <w:r w:rsidRPr="00AE56FF">
              <w:rPr>
                <w:rFonts w:ascii="Times New Roman" w:hAnsi="Times New Roman"/>
                <w:color w:val="000000"/>
                <w:sz w:val="24"/>
                <w:lang w:val="ru-RU"/>
              </w:rPr>
              <w:t xml:space="preserve">М.Е. Салтыков-Щедрин. Роман-хроника «История одного города» (не менее двух глав по выбору). Например, главы «О корени происхождения </w:t>
            </w:r>
            <w:r w:rsidRPr="00AE56FF">
              <w:rPr>
                <w:rFonts w:ascii="Times New Roman" w:hAnsi="Times New Roman"/>
                <w:color w:val="000000"/>
                <w:sz w:val="24"/>
                <w:lang w:val="ru-RU"/>
              </w:rPr>
              <w:lastRenderedPageBreak/>
              <w:t>глуповцев», «Опись градоначальникам», «Органчик», «Подтверждение покаяния»</w:t>
            </w:r>
          </w:p>
        </w:tc>
      </w:tr>
      <w:tr w:rsidR="006A7333" w:rsidRPr="00DA70CF">
        <w:trPr>
          <w:trHeight w:val="144"/>
          <w:tblCellSpacing w:w="0" w:type="dxa"/>
        </w:trPr>
        <w:tc>
          <w:tcPr>
            <w:tcW w:w="1066"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lastRenderedPageBreak/>
              <w:t>2.8</w:t>
            </w:r>
          </w:p>
        </w:tc>
        <w:tc>
          <w:tcPr>
            <w:tcW w:w="13481" w:type="dxa"/>
            <w:tcMar>
              <w:top w:w="50" w:type="dxa"/>
              <w:left w:w="100" w:type="dxa"/>
            </w:tcMar>
            <w:vAlign w:val="center"/>
          </w:tcPr>
          <w:p w:rsidR="006A7333" w:rsidRPr="00AE56FF" w:rsidRDefault="00BD728B">
            <w:pPr>
              <w:spacing w:after="0" w:line="336" w:lineRule="auto"/>
              <w:ind w:left="336"/>
              <w:jc w:val="both"/>
              <w:rPr>
                <w:lang w:val="ru-RU"/>
              </w:rPr>
            </w:pPr>
            <w:r w:rsidRPr="00AE56FF">
              <w:rPr>
                <w:rFonts w:ascii="Times New Roman" w:hAnsi="Times New Roman"/>
                <w:color w:val="000000"/>
                <w:sz w:val="24"/>
                <w:lang w:val="ru-RU"/>
              </w:rPr>
              <w:t>Ф.М. Достоевский. Роман «Преступление и наказание»</w:t>
            </w:r>
          </w:p>
        </w:tc>
      </w:tr>
      <w:tr w:rsidR="006A7333" w:rsidRPr="00DA70CF">
        <w:trPr>
          <w:trHeight w:val="144"/>
          <w:tblCellSpacing w:w="0" w:type="dxa"/>
        </w:trPr>
        <w:tc>
          <w:tcPr>
            <w:tcW w:w="1066"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2.9</w:t>
            </w:r>
          </w:p>
        </w:tc>
        <w:tc>
          <w:tcPr>
            <w:tcW w:w="13481" w:type="dxa"/>
            <w:tcMar>
              <w:top w:w="50" w:type="dxa"/>
              <w:left w:w="100" w:type="dxa"/>
            </w:tcMar>
            <w:vAlign w:val="center"/>
          </w:tcPr>
          <w:p w:rsidR="006A7333" w:rsidRPr="00AE56FF" w:rsidRDefault="00BD728B">
            <w:pPr>
              <w:spacing w:after="0" w:line="336" w:lineRule="auto"/>
              <w:ind w:left="336"/>
              <w:jc w:val="both"/>
              <w:rPr>
                <w:lang w:val="ru-RU"/>
              </w:rPr>
            </w:pPr>
            <w:r w:rsidRPr="00AE56FF">
              <w:rPr>
                <w:rFonts w:ascii="Times New Roman" w:hAnsi="Times New Roman"/>
                <w:color w:val="000000"/>
                <w:sz w:val="24"/>
                <w:lang w:val="ru-RU"/>
              </w:rPr>
              <w:t>Л.Н. Толстой. Роман-эпопея «Война и мир»</w:t>
            </w:r>
          </w:p>
        </w:tc>
      </w:tr>
      <w:tr w:rsidR="006A7333">
        <w:trPr>
          <w:trHeight w:val="144"/>
          <w:tblCellSpacing w:w="0" w:type="dxa"/>
        </w:trPr>
        <w:tc>
          <w:tcPr>
            <w:tcW w:w="1066"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2.10</w:t>
            </w:r>
          </w:p>
        </w:tc>
        <w:tc>
          <w:tcPr>
            <w:tcW w:w="13481" w:type="dxa"/>
            <w:tcMar>
              <w:top w:w="50" w:type="dxa"/>
              <w:left w:w="100" w:type="dxa"/>
            </w:tcMar>
            <w:vAlign w:val="center"/>
          </w:tcPr>
          <w:p w:rsidR="006A7333" w:rsidRDefault="00BD728B">
            <w:pPr>
              <w:spacing w:after="0" w:line="336" w:lineRule="auto"/>
              <w:ind w:left="336"/>
              <w:jc w:val="both"/>
            </w:pPr>
            <w:r w:rsidRPr="00AE56FF">
              <w:rPr>
                <w:rFonts w:ascii="Times New Roman" w:hAnsi="Times New Roman"/>
                <w:color w:val="000000"/>
                <w:sz w:val="24"/>
                <w:lang w:val="ru-RU"/>
              </w:rPr>
              <w:t xml:space="preserve">Н.С. Лесков. Рассказы и повести (одно произведение по выбору). </w:t>
            </w:r>
            <w:r>
              <w:rPr>
                <w:rFonts w:ascii="Times New Roman" w:hAnsi="Times New Roman"/>
                <w:color w:val="000000"/>
                <w:sz w:val="24"/>
              </w:rPr>
              <w:t>Например, «Очарованный странник», «Однодум»</w:t>
            </w:r>
          </w:p>
        </w:tc>
      </w:tr>
      <w:tr w:rsidR="006A7333">
        <w:trPr>
          <w:trHeight w:val="144"/>
          <w:tblCellSpacing w:w="0" w:type="dxa"/>
        </w:trPr>
        <w:tc>
          <w:tcPr>
            <w:tcW w:w="1066"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2.11</w:t>
            </w:r>
          </w:p>
        </w:tc>
        <w:tc>
          <w:tcPr>
            <w:tcW w:w="13481" w:type="dxa"/>
            <w:tcMar>
              <w:top w:w="50" w:type="dxa"/>
              <w:left w:w="100" w:type="dxa"/>
            </w:tcMar>
            <w:vAlign w:val="center"/>
          </w:tcPr>
          <w:p w:rsidR="006A7333" w:rsidRDefault="00BD728B">
            <w:pPr>
              <w:spacing w:after="0" w:line="336" w:lineRule="auto"/>
              <w:ind w:left="336"/>
              <w:jc w:val="both"/>
            </w:pPr>
            <w:r w:rsidRPr="00AE56FF">
              <w:rPr>
                <w:rFonts w:ascii="Times New Roman" w:hAnsi="Times New Roman"/>
                <w:color w:val="000000"/>
                <w:sz w:val="24"/>
                <w:lang w:val="ru-RU"/>
              </w:rPr>
              <w:t xml:space="preserve">А.П. Чехов. Рассказы (не менее трёх по выбору). Например, «Студент», «Ионыч», «Дама с собачкой», «Человек в футляре». </w:t>
            </w:r>
            <w:r>
              <w:rPr>
                <w:rFonts w:ascii="Times New Roman" w:hAnsi="Times New Roman"/>
                <w:color w:val="000000"/>
                <w:sz w:val="24"/>
              </w:rPr>
              <w:t>Комедия «Вишневый сад»</w:t>
            </w:r>
          </w:p>
        </w:tc>
      </w:tr>
      <w:tr w:rsidR="006A7333" w:rsidRPr="00DA70CF">
        <w:trPr>
          <w:trHeight w:val="144"/>
          <w:tblCellSpacing w:w="0" w:type="dxa"/>
        </w:trPr>
        <w:tc>
          <w:tcPr>
            <w:tcW w:w="1066"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3</w:t>
            </w:r>
          </w:p>
        </w:tc>
        <w:tc>
          <w:tcPr>
            <w:tcW w:w="13481" w:type="dxa"/>
            <w:tcMar>
              <w:top w:w="50" w:type="dxa"/>
              <w:left w:w="100" w:type="dxa"/>
            </w:tcMar>
            <w:vAlign w:val="center"/>
          </w:tcPr>
          <w:p w:rsidR="006A7333" w:rsidRPr="00AE56FF" w:rsidRDefault="00BD728B">
            <w:pPr>
              <w:spacing w:after="0" w:line="336" w:lineRule="auto"/>
              <w:ind w:left="336"/>
              <w:jc w:val="both"/>
              <w:rPr>
                <w:lang w:val="ru-RU"/>
              </w:rPr>
            </w:pPr>
            <w:r w:rsidRPr="00AE56FF">
              <w:rPr>
                <w:rFonts w:ascii="Times New Roman" w:hAnsi="Times New Roman"/>
                <w:color w:val="000000"/>
                <w:sz w:val="24"/>
                <w:lang w:val="ru-RU"/>
              </w:rPr>
              <w:t xml:space="preserve">Литературная критика второй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 Статьи </w:t>
            </w:r>
            <w:r>
              <w:rPr>
                <w:rFonts w:ascii="Times New Roman" w:hAnsi="Times New Roman"/>
                <w:color w:val="000000"/>
                <w:sz w:val="24"/>
              </w:rPr>
              <w:t>H</w:t>
            </w:r>
            <w:r w:rsidRPr="00AE56FF">
              <w:rPr>
                <w:rFonts w:ascii="Times New Roman" w:hAnsi="Times New Roman"/>
                <w:color w:val="000000"/>
                <w:sz w:val="24"/>
                <w:lang w:val="ru-RU"/>
              </w:rPr>
              <w:t xml:space="preserve">.А. Добролюбова «Луч света в тёмном царстве», «Что такое </w:t>
            </w:r>
            <w:proofErr w:type="gramStart"/>
            <w:r w:rsidRPr="00AE56FF">
              <w:rPr>
                <w:rFonts w:ascii="Times New Roman" w:hAnsi="Times New Roman"/>
                <w:color w:val="000000"/>
                <w:sz w:val="24"/>
                <w:lang w:val="ru-RU"/>
              </w:rPr>
              <w:t>обломовщина</w:t>
            </w:r>
            <w:proofErr w:type="gramEnd"/>
            <w:r w:rsidRPr="00AE56FF">
              <w:rPr>
                <w:rFonts w:ascii="Times New Roman" w:hAnsi="Times New Roman"/>
                <w:color w:val="000000"/>
                <w:sz w:val="24"/>
                <w:lang w:val="ru-RU"/>
              </w:rPr>
              <w:t>?», Д.И. Писарева «Базаров» и других (не менее двух статей по выбору в соответствии с изучаемым художественным произведением)</w:t>
            </w:r>
          </w:p>
        </w:tc>
      </w:tr>
      <w:tr w:rsidR="006A7333" w:rsidRPr="00DA70CF">
        <w:trPr>
          <w:trHeight w:val="144"/>
          <w:tblCellSpacing w:w="0" w:type="dxa"/>
        </w:trPr>
        <w:tc>
          <w:tcPr>
            <w:tcW w:w="1066"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4</w:t>
            </w:r>
          </w:p>
        </w:tc>
        <w:tc>
          <w:tcPr>
            <w:tcW w:w="13481" w:type="dxa"/>
            <w:tcMar>
              <w:top w:w="50" w:type="dxa"/>
              <w:left w:w="100" w:type="dxa"/>
            </w:tcMar>
            <w:vAlign w:val="center"/>
          </w:tcPr>
          <w:p w:rsidR="006A7333" w:rsidRPr="00AE56FF" w:rsidRDefault="00BD728B">
            <w:pPr>
              <w:spacing w:after="0" w:line="336" w:lineRule="auto"/>
              <w:ind w:left="336"/>
              <w:jc w:val="both"/>
              <w:rPr>
                <w:lang w:val="ru-RU"/>
              </w:rPr>
            </w:pPr>
            <w:r w:rsidRPr="00AE56FF">
              <w:rPr>
                <w:rFonts w:ascii="Times New Roman" w:hAnsi="Times New Roman"/>
                <w:color w:val="000000"/>
                <w:sz w:val="24"/>
                <w:lang w:val="ru-RU"/>
              </w:rPr>
              <w:t>Литература народов России. Стихотворения (одно по выбору). Например, Г. Тукая, К. Хетагурова</w:t>
            </w:r>
          </w:p>
        </w:tc>
      </w:tr>
      <w:tr w:rsidR="006A7333">
        <w:trPr>
          <w:trHeight w:val="144"/>
          <w:tblCellSpacing w:w="0" w:type="dxa"/>
        </w:trPr>
        <w:tc>
          <w:tcPr>
            <w:tcW w:w="1066"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5</w:t>
            </w:r>
          </w:p>
        </w:tc>
        <w:tc>
          <w:tcPr>
            <w:tcW w:w="13481" w:type="dxa"/>
            <w:tcMar>
              <w:top w:w="50" w:type="dxa"/>
              <w:left w:w="100" w:type="dxa"/>
            </w:tcMar>
            <w:vAlign w:val="center"/>
          </w:tcPr>
          <w:p w:rsidR="006A7333" w:rsidRDefault="00BD728B">
            <w:pPr>
              <w:spacing w:after="0" w:line="336" w:lineRule="auto"/>
              <w:ind w:left="336"/>
              <w:jc w:val="both"/>
            </w:pPr>
            <w:r>
              <w:rPr>
                <w:rFonts w:ascii="Times New Roman" w:hAnsi="Times New Roman"/>
                <w:color w:val="000000"/>
                <w:sz w:val="24"/>
              </w:rPr>
              <w:t>Зарубежная литература</w:t>
            </w:r>
          </w:p>
        </w:tc>
      </w:tr>
      <w:tr w:rsidR="006A7333" w:rsidRPr="00DA70CF">
        <w:trPr>
          <w:trHeight w:val="144"/>
          <w:tblCellSpacing w:w="0" w:type="dxa"/>
        </w:trPr>
        <w:tc>
          <w:tcPr>
            <w:tcW w:w="1066"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5.1</w:t>
            </w:r>
          </w:p>
        </w:tc>
        <w:tc>
          <w:tcPr>
            <w:tcW w:w="13481" w:type="dxa"/>
            <w:tcMar>
              <w:top w:w="50" w:type="dxa"/>
              <w:left w:w="100" w:type="dxa"/>
            </w:tcMar>
            <w:vAlign w:val="center"/>
          </w:tcPr>
          <w:p w:rsidR="006A7333" w:rsidRPr="00AE56FF" w:rsidRDefault="00BD728B">
            <w:pPr>
              <w:spacing w:after="0" w:line="336" w:lineRule="auto"/>
              <w:ind w:left="336"/>
              <w:jc w:val="both"/>
              <w:rPr>
                <w:lang w:val="ru-RU"/>
              </w:rPr>
            </w:pPr>
            <w:r w:rsidRPr="00AE56FF">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 (одно произведение по выбору). Например, произведения Ч. Диккенса «Дэвид Копперфилд», «Большие надежды»; Г. Флобера «Мадам Бовари»</w:t>
            </w:r>
          </w:p>
        </w:tc>
      </w:tr>
      <w:tr w:rsidR="006A7333">
        <w:trPr>
          <w:trHeight w:val="144"/>
          <w:tblCellSpacing w:w="0" w:type="dxa"/>
        </w:trPr>
        <w:tc>
          <w:tcPr>
            <w:tcW w:w="1066"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5.2</w:t>
            </w:r>
          </w:p>
        </w:tc>
        <w:tc>
          <w:tcPr>
            <w:tcW w:w="13481" w:type="dxa"/>
            <w:tcMar>
              <w:top w:w="50" w:type="dxa"/>
              <w:left w:w="100" w:type="dxa"/>
            </w:tcMar>
            <w:vAlign w:val="center"/>
          </w:tcPr>
          <w:p w:rsidR="006A7333" w:rsidRDefault="00BD728B">
            <w:pPr>
              <w:spacing w:after="0" w:line="336" w:lineRule="auto"/>
              <w:ind w:left="336"/>
              <w:jc w:val="both"/>
            </w:pPr>
            <w:r w:rsidRPr="00AE56FF">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 (не менее двух стихотворений одного из поэтов по выбору). </w:t>
            </w:r>
            <w:r>
              <w:rPr>
                <w:rFonts w:ascii="Times New Roman" w:hAnsi="Times New Roman"/>
                <w:color w:val="000000"/>
                <w:sz w:val="24"/>
              </w:rPr>
              <w:t>Например, стихотворения А. Рембо, Ш. Бодлера</w:t>
            </w:r>
          </w:p>
        </w:tc>
      </w:tr>
      <w:tr w:rsidR="006A7333">
        <w:trPr>
          <w:trHeight w:val="144"/>
          <w:tblCellSpacing w:w="0" w:type="dxa"/>
        </w:trPr>
        <w:tc>
          <w:tcPr>
            <w:tcW w:w="1066" w:type="dxa"/>
            <w:tcMar>
              <w:top w:w="50" w:type="dxa"/>
              <w:left w:w="100" w:type="dxa"/>
            </w:tcMar>
            <w:vAlign w:val="center"/>
          </w:tcPr>
          <w:p w:rsidR="006A7333" w:rsidRDefault="00BD728B">
            <w:pPr>
              <w:spacing w:after="0" w:line="336" w:lineRule="auto"/>
              <w:ind w:left="336"/>
              <w:jc w:val="center"/>
            </w:pPr>
            <w:r>
              <w:rPr>
                <w:rFonts w:ascii="Times New Roman" w:hAnsi="Times New Roman"/>
                <w:color w:val="000000"/>
                <w:sz w:val="24"/>
              </w:rPr>
              <w:t>5.3</w:t>
            </w:r>
          </w:p>
        </w:tc>
        <w:tc>
          <w:tcPr>
            <w:tcW w:w="13481" w:type="dxa"/>
            <w:tcMar>
              <w:top w:w="50" w:type="dxa"/>
              <w:left w:w="100" w:type="dxa"/>
            </w:tcMar>
            <w:vAlign w:val="center"/>
          </w:tcPr>
          <w:p w:rsidR="006A7333" w:rsidRDefault="00BD728B">
            <w:pPr>
              <w:spacing w:after="0" w:line="336" w:lineRule="auto"/>
              <w:ind w:left="336"/>
              <w:jc w:val="both"/>
            </w:pPr>
            <w:r w:rsidRPr="00AE56FF">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AE56FF">
              <w:rPr>
                <w:rFonts w:ascii="Times New Roman" w:hAnsi="Times New Roman"/>
                <w:color w:val="000000"/>
                <w:sz w:val="24"/>
                <w:lang w:val="ru-RU"/>
              </w:rPr>
              <w:t xml:space="preserve"> в. (одно произведение по выбору). </w:t>
            </w:r>
            <w:r>
              <w:rPr>
                <w:rFonts w:ascii="Times New Roman" w:hAnsi="Times New Roman"/>
                <w:color w:val="000000"/>
                <w:sz w:val="24"/>
              </w:rPr>
              <w:t>Например, пьеса Г. Ибсена «Кукольный дом»</w:t>
            </w:r>
          </w:p>
        </w:tc>
      </w:tr>
    </w:tbl>
    <w:p w:rsidR="006A7333" w:rsidRDefault="006A7333">
      <w:pPr>
        <w:spacing w:after="0"/>
        <w:ind w:left="120"/>
      </w:pPr>
    </w:p>
    <w:p w:rsidR="006A7333" w:rsidRDefault="00BD728B">
      <w:pPr>
        <w:spacing w:before="199" w:after="199"/>
        <w:ind w:left="120"/>
      </w:pPr>
      <w:r>
        <w:rPr>
          <w:rFonts w:ascii="Times New Roman" w:hAnsi="Times New Roman"/>
          <w:b/>
          <w:color w:val="000000"/>
          <w:sz w:val="28"/>
        </w:rPr>
        <w:t>11 КЛАСС</w:t>
      </w:r>
    </w:p>
    <w:p w:rsidR="006A7333" w:rsidRDefault="006A7333">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4"/>
        <w:gridCol w:w="8591"/>
      </w:tblGrid>
      <w:tr w:rsidR="006A7333">
        <w:trPr>
          <w:trHeight w:val="144"/>
          <w:tblCellSpacing w:w="0" w:type="dxa"/>
        </w:trPr>
        <w:tc>
          <w:tcPr>
            <w:tcW w:w="1068" w:type="dxa"/>
            <w:tcMar>
              <w:top w:w="50" w:type="dxa"/>
              <w:left w:w="100" w:type="dxa"/>
            </w:tcMar>
            <w:vAlign w:val="center"/>
          </w:tcPr>
          <w:p w:rsidR="006A7333" w:rsidRDefault="00BD728B">
            <w:pPr>
              <w:spacing w:after="0"/>
              <w:ind w:left="135"/>
            </w:pPr>
            <w:r>
              <w:rPr>
                <w:rFonts w:ascii="Times New Roman" w:hAnsi="Times New Roman"/>
                <w:b/>
                <w:color w:val="000000"/>
                <w:sz w:val="24"/>
              </w:rPr>
              <w:t xml:space="preserve"> Код </w:t>
            </w:r>
          </w:p>
        </w:tc>
        <w:tc>
          <w:tcPr>
            <w:tcW w:w="13448" w:type="dxa"/>
            <w:tcMar>
              <w:top w:w="50" w:type="dxa"/>
              <w:left w:w="100" w:type="dxa"/>
            </w:tcMar>
            <w:vAlign w:val="center"/>
          </w:tcPr>
          <w:p w:rsidR="006A7333" w:rsidRDefault="00BD728B">
            <w:pPr>
              <w:spacing w:after="0"/>
              <w:ind w:left="135"/>
            </w:pPr>
            <w:r>
              <w:rPr>
                <w:rFonts w:ascii="Times New Roman" w:hAnsi="Times New Roman"/>
                <w:b/>
                <w:color w:val="000000"/>
                <w:sz w:val="24"/>
              </w:rPr>
              <w:t xml:space="preserve"> Проверяемый элемент содержания </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1</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 xml:space="preserve">Литература конца </w:t>
            </w:r>
            <w:r>
              <w:rPr>
                <w:rFonts w:ascii="Times New Roman" w:hAnsi="Times New Roman"/>
                <w:color w:val="000000"/>
                <w:sz w:val="24"/>
              </w:rPr>
              <w:t>XIX</w:t>
            </w:r>
            <w:r w:rsidRPr="00AE56FF">
              <w:rPr>
                <w:rFonts w:ascii="Times New Roman" w:hAnsi="Times New Roman"/>
                <w:color w:val="000000"/>
                <w:sz w:val="24"/>
                <w:lang w:val="ru-RU"/>
              </w:rPr>
              <w:t xml:space="preserve"> – начала ХХ </w:t>
            </w:r>
            <w:proofErr w:type="gramStart"/>
            <w:r w:rsidRPr="00AE56FF">
              <w:rPr>
                <w:rFonts w:ascii="Times New Roman" w:hAnsi="Times New Roman"/>
                <w:color w:val="000000"/>
                <w:sz w:val="24"/>
                <w:lang w:val="ru-RU"/>
              </w:rPr>
              <w:t>в</w:t>
            </w:r>
            <w:proofErr w:type="gramEnd"/>
            <w:r w:rsidRPr="00AE56FF">
              <w:rPr>
                <w:rFonts w:ascii="Times New Roman" w:hAnsi="Times New Roman"/>
                <w:color w:val="000000"/>
                <w:sz w:val="24"/>
                <w:lang w:val="ru-RU"/>
              </w:rPr>
              <w:t>.</w:t>
            </w:r>
          </w:p>
        </w:tc>
      </w:tr>
      <w:tr w:rsidR="006A7333">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1.1</w:t>
            </w:r>
          </w:p>
        </w:tc>
        <w:tc>
          <w:tcPr>
            <w:tcW w:w="13448" w:type="dxa"/>
            <w:tcMar>
              <w:top w:w="50" w:type="dxa"/>
              <w:left w:w="100" w:type="dxa"/>
            </w:tcMar>
            <w:vAlign w:val="center"/>
          </w:tcPr>
          <w:p w:rsidR="006A7333" w:rsidRDefault="00BD728B">
            <w:pPr>
              <w:spacing w:after="0" w:line="336" w:lineRule="auto"/>
              <w:ind w:left="228"/>
              <w:jc w:val="both"/>
            </w:pPr>
            <w:r w:rsidRPr="00AE56FF">
              <w:rPr>
                <w:rFonts w:ascii="Times New Roman" w:hAnsi="Times New Roman"/>
                <w:color w:val="000000"/>
                <w:sz w:val="24"/>
                <w:lang w:val="ru-RU"/>
              </w:rPr>
              <w:t xml:space="preserve">А.И. Куприн. Рассказы и повести (одно произведение по выбору). </w:t>
            </w:r>
            <w:r>
              <w:rPr>
                <w:rFonts w:ascii="Times New Roman" w:hAnsi="Times New Roman"/>
                <w:color w:val="000000"/>
                <w:sz w:val="24"/>
              </w:rPr>
              <w:t>Например, «Гранатовый браслет», «Олеся»</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1.2</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Л.Н. Андреев. Рассказы и повести (одно произведение по выбору). Например, «Иуда Искариот», «Большой шлем»</w:t>
            </w:r>
          </w:p>
        </w:tc>
      </w:tr>
      <w:tr w:rsidR="006A7333">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lastRenderedPageBreak/>
              <w:t>1.3</w:t>
            </w:r>
          </w:p>
        </w:tc>
        <w:tc>
          <w:tcPr>
            <w:tcW w:w="13448" w:type="dxa"/>
            <w:tcMar>
              <w:top w:w="50" w:type="dxa"/>
              <w:left w:w="100" w:type="dxa"/>
            </w:tcMar>
            <w:vAlign w:val="center"/>
          </w:tcPr>
          <w:p w:rsidR="006A7333" w:rsidRDefault="00BD728B">
            <w:pPr>
              <w:spacing w:after="0" w:line="336" w:lineRule="auto"/>
              <w:ind w:left="228"/>
              <w:jc w:val="both"/>
            </w:pPr>
            <w:r w:rsidRPr="00AE56FF">
              <w:rPr>
                <w:rFonts w:ascii="Times New Roman" w:hAnsi="Times New Roman"/>
                <w:color w:val="000000"/>
                <w:sz w:val="24"/>
                <w:lang w:val="ru-RU"/>
              </w:rPr>
              <w:t>М. Горький. Рассказы (один по выбору). Например, «Старуха Изергиль», «Макар Чудра», «</w:t>
            </w:r>
            <w:proofErr w:type="gramStart"/>
            <w:r w:rsidRPr="00AE56FF">
              <w:rPr>
                <w:rFonts w:ascii="Times New Roman" w:hAnsi="Times New Roman"/>
                <w:color w:val="000000"/>
                <w:sz w:val="24"/>
                <w:lang w:val="ru-RU"/>
              </w:rPr>
              <w:t>Коновалов</w:t>
            </w:r>
            <w:proofErr w:type="gramEnd"/>
            <w:r w:rsidRPr="00AE56FF">
              <w:rPr>
                <w:rFonts w:ascii="Times New Roman" w:hAnsi="Times New Roman"/>
                <w:color w:val="000000"/>
                <w:sz w:val="24"/>
                <w:lang w:val="ru-RU"/>
              </w:rPr>
              <w:t xml:space="preserve">». </w:t>
            </w:r>
            <w:r>
              <w:rPr>
                <w:rFonts w:ascii="Times New Roman" w:hAnsi="Times New Roman"/>
                <w:color w:val="000000"/>
                <w:sz w:val="24"/>
              </w:rPr>
              <w:t>Пьеса «На дне»</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1.4</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стихотворения К.Д. Бальмонта, М.А. Волошина, Н.С. Гумилева </w:t>
            </w:r>
          </w:p>
        </w:tc>
      </w:tr>
      <w:tr w:rsidR="006A7333">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w:t>
            </w:r>
          </w:p>
        </w:tc>
        <w:tc>
          <w:tcPr>
            <w:tcW w:w="13448" w:type="dxa"/>
            <w:tcMar>
              <w:top w:w="50" w:type="dxa"/>
              <w:left w:w="100" w:type="dxa"/>
            </w:tcMar>
            <w:vAlign w:val="center"/>
          </w:tcPr>
          <w:p w:rsidR="006A7333" w:rsidRDefault="00BD728B">
            <w:pPr>
              <w:spacing w:after="0" w:line="336" w:lineRule="auto"/>
              <w:ind w:left="228"/>
              <w:jc w:val="both"/>
            </w:pPr>
            <w:r>
              <w:rPr>
                <w:rFonts w:ascii="Times New Roman" w:hAnsi="Times New Roman"/>
                <w:color w:val="000000"/>
                <w:sz w:val="24"/>
              </w:rPr>
              <w:t>Литература ХХ в.</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2.1</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 xml:space="preserve">И.А. Бунин. Рассказы (два по выбору). Например, «Антоновские яблоки», «Чистый понедельник», «Господин из Сан-Франциско» </w:t>
            </w:r>
          </w:p>
        </w:tc>
      </w:tr>
      <w:tr w:rsidR="006A7333" w:rsidRPr="00F851B4">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2.2</w:t>
            </w:r>
          </w:p>
        </w:tc>
        <w:tc>
          <w:tcPr>
            <w:tcW w:w="13448" w:type="dxa"/>
            <w:tcMar>
              <w:top w:w="50" w:type="dxa"/>
              <w:left w:w="100" w:type="dxa"/>
            </w:tcMar>
            <w:vAlign w:val="center"/>
          </w:tcPr>
          <w:p w:rsidR="006A7333" w:rsidRPr="00F851B4" w:rsidRDefault="00BD728B">
            <w:pPr>
              <w:spacing w:after="0" w:line="336" w:lineRule="auto"/>
              <w:ind w:left="228"/>
              <w:jc w:val="both"/>
              <w:rPr>
                <w:lang w:val="ru-RU"/>
              </w:rPr>
            </w:pPr>
            <w:r w:rsidRPr="00AE56FF">
              <w:rPr>
                <w:rFonts w:ascii="Times New Roman" w:hAnsi="Times New Roman"/>
                <w:color w:val="000000"/>
                <w:sz w:val="24"/>
                <w:lang w:val="ru-RU"/>
              </w:rPr>
              <w:t xml:space="preserve">А.А. Блок. Стихотворения (не менее трех по выбору). Например, «Незнакомка», «Россия», «Ночь, улица, фонарь, аптека...», «Река раскинулась. </w:t>
            </w:r>
            <w:proofErr w:type="gramStart"/>
            <w:r w:rsidRPr="00AE56FF">
              <w:rPr>
                <w:rFonts w:ascii="Times New Roman" w:hAnsi="Times New Roman"/>
                <w:color w:val="000000"/>
                <w:sz w:val="24"/>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w:t>
            </w:r>
            <w:proofErr w:type="gramEnd"/>
            <w:r w:rsidRPr="00AE56FF">
              <w:rPr>
                <w:rFonts w:ascii="Times New Roman" w:hAnsi="Times New Roman"/>
                <w:color w:val="000000"/>
                <w:sz w:val="24"/>
                <w:lang w:val="ru-RU"/>
              </w:rPr>
              <w:t xml:space="preserve"> </w:t>
            </w:r>
            <w:r w:rsidRPr="00F851B4">
              <w:rPr>
                <w:rFonts w:ascii="Times New Roman" w:hAnsi="Times New Roman"/>
                <w:color w:val="000000"/>
                <w:sz w:val="24"/>
                <w:lang w:val="ru-RU"/>
              </w:rPr>
              <w:t>Поэма «Двенадцать»</w:t>
            </w:r>
          </w:p>
        </w:tc>
      </w:tr>
      <w:tr w:rsidR="006A7333">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2.3</w:t>
            </w:r>
          </w:p>
        </w:tc>
        <w:tc>
          <w:tcPr>
            <w:tcW w:w="13448" w:type="dxa"/>
            <w:tcMar>
              <w:top w:w="50" w:type="dxa"/>
              <w:left w:w="100" w:type="dxa"/>
            </w:tcMar>
            <w:vAlign w:val="center"/>
          </w:tcPr>
          <w:p w:rsidR="006A7333" w:rsidRDefault="00BD728B">
            <w:pPr>
              <w:spacing w:after="0" w:line="336" w:lineRule="auto"/>
              <w:ind w:left="228"/>
              <w:jc w:val="both"/>
            </w:pPr>
            <w:r w:rsidRPr="00AE56FF">
              <w:rPr>
                <w:rFonts w:ascii="Times New Roman" w:hAnsi="Times New Roman"/>
                <w:color w:val="000000"/>
                <w:sz w:val="24"/>
                <w:lang w:val="ru-RU"/>
              </w:rPr>
              <w:t xml:space="preserve">В.В. Маяковский. Стихотворения (не менее трёх по выбору). Например, «А вы могли бы?», «Нате!», «Послушайте!», «Лиличка!», «Юбилейное», «Прозаседавшиеся», «Письмо Татьяне Яковлевой». </w:t>
            </w:r>
            <w:r>
              <w:rPr>
                <w:rFonts w:ascii="Times New Roman" w:hAnsi="Times New Roman"/>
                <w:color w:val="000000"/>
                <w:sz w:val="24"/>
              </w:rPr>
              <w:t>Поэма «Облако в штанах»</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2.4</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2.5</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 xml:space="preserve">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2.6</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М.И. Цветаева. Стихотворения (не менее трёх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переплёте», «Бабушке», «Красною кистью...» (из цикла «Стихи о Москве»)</w:t>
            </w:r>
          </w:p>
        </w:tc>
      </w:tr>
      <w:tr w:rsidR="006A7333">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2.7</w:t>
            </w:r>
          </w:p>
        </w:tc>
        <w:tc>
          <w:tcPr>
            <w:tcW w:w="13448" w:type="dxa"/>
            <w:tcMar>
              <w:top w:w="50" w:type="dxa"/>
              <w:left w:w="100" w:type="dxa"/>
            </w:tcMar>
            <w:vAlign w:val="center"/>
          </w:tcPr>
          <w:p w:rsidR="006A7333" w:rsidRDefault="00BD728B">
            <w:pPr>
              <w:spacing w:after="0" w:line="336" w:lineRule="auto"/>
              <w:ind w:left="228"/>
              <w:jc w:val="both"/>
            </w:pPr>
            <w:r w:rsidRPr="00AE56FF">
              <w:rPr>
                <w:rFonts w:ascii="Times New Roman" w:hAnsi="Times New Roman"/>
                <w:color w:val="000000"/>
                <w:spacing w:val="-4"/>
                <w:sz w:val="24"/>
                <w:lang w:val="ru-RU"/>
              </w:rPr>
              <w:t xml:space="preserve">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w:t>
            </w:r>
            <w:r>
              <w:rPr>
                <w:rFonts w:ascii="Times New Roman" w:hAnsi="Times New Roman"/>
                <w:color w:val="000000"/>
                <w:spacing w:val="-4"/>
                <w:sz w:val="24"/>
              </w:rPr>
              <w:t>Поэма «Реквием»</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2.8</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Н.А. Островский. Роман «Как закалялась сталь» (избранные главы)</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lastRenderedPageBreak/>
              <w:t>2.9</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М.А. Шолохов. Роман-эпопея «Тихий Дон» (избранные главы)</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2.10</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М.А. Булгаков. Романы «Белая гвардия», «Мастер и Маргарита» (один роман по выбору)</w:t>
            </w:r>
          </w:p>
        </w:tc>
      </w:tr>
      <w:tr w:rsidR="006A7333">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2.11</w:t>
            </w:r>
          </w:p>
        </w:tc>
        <w:tc>
          <w:tcPr>
            <w:tcW w:w="13448" w:type="dxa"/>
            <w:tcMar>
              <w:top w:w="50" w:type="dxa"/>
              <w:left w:w="100" w:type="dxa"/>
            </w:tcMar>
            <w:vAlign w:val="center"/>
          </w:tcPr>
          <w:p w:rsidR="006A7333" w:rsidRDefault="00BD728B">
            <w:pPr>
              <w:spacing w:after="0" w:line="336" w:lineRule="auto"/>
              <w:ind w:left="228"/>
              <w:jc w:val="both"/>
            </w:pPr>
            <w:r w:rsidRPr="00AE56FF">
              <w:rPr>
                <w:rFonts w:ascii="Times New Roman" w:hAnsi="Times New Roman"/>
                <w:color w:val="000000"/>
                <w:sz w:val="24"/>
                <w:lang w:val="ru-RU"/>
              </w:rPr>
              <w:t xml:space="preserve">А.П. Платонов. Рассказы и повести (одно произведение по выбору). </w:t>
            </w:r>
            <w:r>
              <w:rPr>
                <w:rFonts w:ascii="Times New Roman" w:hAnsi="Times New Roman"/>
                <w:color w:val="000000"/>
                <w:sz w:val="24"/>
              </w:rPr>
              <w:t xml:space="preserve">Например, «В прекрасном и яростном мире», «Котлован», «Возвращение» </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2.12</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 xml:space="preserve">А.Т. Твардовский. Стихотворения (не менее трёх по выбору). Например, «Вся суть в </w:t>
            </w:r>
            <w:proofErr w:type="gramStart"/>
            <w:r w:rsidRPr="00AE56FF">
              <w:rPr>
                <w:rFonts w:ascii="Times New Roman" w:hAnsi="Times New Roman"/>
                <w:color w:val="000000"/>
                <w:sz w:val="24"/>
                <w:lang w:val="ru-RU"/>
              </w:rPr>
              <w:t>одном-единственном</w:t>
            </w:r>
            <w:proofErr w:type="gramEnd"/>
            <w:r w:rsidRPr="00AE56FF">
              <w:rPr>
                <w:rFonts w:ascii="Times New Roman" w:hAnsi="Times New Roman"/>
                <w:color w:val="000000"/>
                <w:sz w:val="24"/>
                <w:lang w:val="ru-RU"/>
              </w:rPr>
              <w:t xml:space="preserve"> завете...», «Памяти матери» («В краю, куда их вывезли гуртом...»), «Я знаю, никакой моей вины...», «Дробится рваный цоколь монумента...» </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2.13</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 xml:space="preserve">Проза о Великой Отечественной войне (по одному произведению не менее чем двух писателей по выбору). </w:t>
            </w:r>
            <w:proofErr w:type="gramStart"/>
            <w:r w:rsidRPr="00AE56FF">
              <w:rPr>
                <w:rFonts w:ascii="Times New Roman" w:hAnsi="Times New Roman"/>
                <w:color w:val="000000"/>
                <w:sz w:val="24"/>
                <w:lang w:val="ru-RU"/>
              </w:rPr>
              <w:t>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Воробьёв «Убиты под Москвой», «Это мы, Господи!»; В.Л. Кондратьев «Сашка»; В.П. Некрасов «В окопах Сталинграда»;</w:t>
            </w:r>
            <w:proofErr w:type="gramEnd"/>
            <w:r w:rsidRPr="00AE56FF">
              <w:rPr>
                <w:rFonts w:ascii="Times New Roman" w:hAnsi="Times New Roman"/>
                <w:color w:val="000000"/>
                <w:sz w:val="24"/>
                <w:lang w:val="ru-RU"/>
              </w:rPr>
              <w:t xml:space="preserve"> Е.И. Носов «Красное вино победы», «Шопен, соната номер два»; С.С. Смирнов «Брестская крепость» </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2.14</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А.А. Фадеев. Роман «Молодая гвардия»</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2.15</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В.О. Богомолов. Роман «В августе сорок четвёртого»</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2.16</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w:t>
            </w:r>
          </w:p>
        </w:tc>
      </w:tr>
      <w:tr w:rsidR="006A7333">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2.17</w:t>
            </w:r>
          </w:p>
        </w:tc>
        <w:tc>
          <w:tcPr>
            <w:tcW w:w="13448" w:type="dxa"/>
            <w:tcMar>
              <w:top w:w="50" w:type="dxa"/>
              <w:left w:w="100" w:type="dxa"/>
            </w:tcMar>
            <w:vAlign w:val="center"/>
          </w:tcPr>
          <w:p w:rsidR="006A7333" w:rsidRDefault="00BD728B">
            <w:pPr>
              <w:spacing w:after="0" w:line="336" w:lineRule="auto"/>
              <w:ind w:left="228"/>
              <w:jc w:val="both"/>
            </w:pPr>
            <w:r w:rsidRPr="00AE56FF">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 xml:space="preserve">Например, В.С. Розов «Вечно живые» </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2.18</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 xml:space="preserve">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2.19</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 xml:space="preserve">А.И.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AE56FF">
              <w:rPr>
                <w:rFonts w:ascii="Times New Roman" w:hAnsi="Times New Roman"/>
                <w:color w:val="000000"/>
                <w:sz w:val="24"/>
                <w:lang w:val="ru-RU"/>
              </w:rPr>
              <w:t>правда</w:t>
            </w:r>
            <w:proofErr w:type="gramEnd"/>
            <w:r w:rsidRPr="00AE56FF">
              <w:rPr>
                <w:rFonts w:ascii="Times New Roman" w:hAnsi="Times New Roman"/>
                <w:color w:val="000000"/>
                <w:sz w:val="24"/>
                <w:lang w:val="ru-RU"/>
              </w:rPr>
              <w:t xml:space="preserve"> под камнем»)</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2.20</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 xml:space="preserve">В.М. Шукшин. Рассказы (не менее двух по выбору). Например, «Срезал», «Обида», «Микроскоп», «Мастер», «Крепкий мужик», «Сапожки» </w:t>
            </w:r>
          </w:p>
        </w:tc>
      </w:tr>
      <w:tr w:rsidR="006A7333">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lastRenderedPageBreak/>
              <w:t>2.21</w:t>
            </w:r>
          </w:p>
        </w:tc>
        <w:tc>
          <w:tcPr>
            <w:tcW w:w="13448" w:type="dxa"/>
            <w:tcMar>
              <w:top w:w="50" w:type="dxa"/>
              <w:left w:w="100" w:type="dxa"/>
            </w:tcMar>
            <w:vAlign w:val="center"/>
          </w:tcPr>
          <w:p w:rsidR="006A7333" w:rsidRDefault="00BD728B">
            <w:pPr>
              <w:spacing w:after="0" w:line="336" w:lineRule="auto"/>
              <w:ind w:left="228"/>
              <w:jc w:val="both"/>
            </w:pPr>
            <w:r w:rsidRPr="00AE56FF">
              <w:rPr>
                <w:rFonts w:ascii="Times New Roman" w:hAnsi="Times New Roman"/>
                <w:color w:val="000000"/>
                <w:sz w:val="24"/>
                <w:lang w:val="ru-RU"/>
              </w:rPr>
              <w:t xml:space="preserve">В.Г. Распутин. Рассказы и повести (одно произведение по выбору). </w:t>
            </w:r>
            <w:r>
              <w:rPr>
                <w:rFonts w:ascii="Times New Roman" w:hAnsi="Times New Roman"/>
                <w:color w:val="000000"/>
                <w:sz w:val="24"/>
              </w:rPr>
              <w:t xml:space="preserve">Например, «Живи и помни», «Прощание с Матёрой» </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2.22</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 xml:space="preserve">Н.М. Рубцов. Стихотворения (не менее трёх по выбору). Например, «Звезда полей», «Тихая моя родина!..», «В горнице моей светло...», «Привет, Россия...», «Русский огонек», «Я буду скакать по холмам задремавшей отчизны...» </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2.23</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 xml:space="preserve">И.А. Бродский. 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3</w:t>
            </w:r>
          </w:p>
        </w:tc>
        <w:tc>
          <w:tcPr>
            <w:tcW w:w="13448" w:type="dxa"/>
            <w:tcMar>
              <w:top w:w="50" w:type="dxa"/>
              <w:left w:w="100" w:type="dxa"/>
            </w:tcMar>
            <w:vAlign w:val="center"/>
          </w:tcPr>
          <w:p w:rsidR="006A7333" w:rsidRPr="00AE56FF" w:rsidRDefault="00BD728B">
            <w:pPr>
              <w:spacing w:after="0" w:line="336" w:lineRule="auto"/>
              <w:ind w:left="228"/>
              <w:rPr>
                <w:lang w:val="ru-RU"/>
              </w:rPr>
            </w:pPr>
            <w:r w:rsidRPr="00AE56FF">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AE56FF">
              <w:rPr>
                <w:rFonts w:ascii="Times New Roman" w:hAnsi="Times New Roman"/>
                <w:color w:val="000000"/>
                <w:sz w:val="24"/>
                <w:lang w:val="ru-RU"/>
              </w:rPr>
              <w:t xml:space="preserve"> – начала </w:t>
            </w:r>
            <w:r>
              <w:rPr>
                <w:rFonts w:ascii="Times New Roman" w:hAnsi="Times New Roman"/>
                <w:color w:val="000000"/>
                <w:sz w:val="24"/>
              </w:rPr>
              <w:t>XXI</w:t>
            </w:r>
            <w:r w:rsidRPr="00AE56FF">
              <w:rPr>
                <w:rFonts w:ascii="Times New Roman" w:hAnsi="Times New Roman"/>
                <w:color w:val="000000"/>
                <w:sz w:val="24"/>
                <w:lang w:val="ru-RU"/>
              </w:rPr>
              <w:t xml:space="preserve"> в.</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3.1</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AE56FF">
              <w:rPr>
                <w:rFonts w:ascii="Times New Roman" w:hAnsi="Times New Roman"/>
                <w:color w:val="000000"/>
                <w:sz w:val="24"/>
                <w:lang w:val="ru-RU"/>
              </w:rPr>
              <w:t xml:space="preserve"> – начала </w:t>
            </w:r>
            <w:r>
              <w:rPr>
                <w:rFonts w:ascii="Times New Roman" w:hAnsi="Times New Roman"/>
                <w:color w:val="000000"/>
                <w:sz w:val="24"/>
              </w:rPr>
              <w:t>XXI</w:t>
            </w:r>
            <w:r w:rsidRPr="00AE56FF">
              <w:rPr>
                <w:rFonts w:ascii="Times New Roman" w:hAnsi="Times New Roman"/>
                <w:color w:val="000000"/>
                <w:sz w:val="24"/>
                <w:lang w:val="ru-RU"/>
              </w:rPr>
              <w:t xml:space="preserve"> в. Рассказы, повести, романы (по одному произведению не менее чем двух прозаиков по выбору). </w:t>
            </w:r>
            <w:proofErr w:type="gramStart"/>
            <w:r w:rsidRPr="00AE56FF">
              <w:rPr>
                <w:rFonts w:ascii="Times New Roman" w:hAnsi="Times New Roman"/>
                <w:color w:val="000000"/>
                <w:sz w:val="24"/>
                <w:lang w:val="ru-RU"/>
              </w:rPr>
              <w:t>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w:t>
            </w:r>
            <w:proofErr w:type="gramEnd"/>
            <w:r w:rsidRPr="00AE56FF">
              <w:rPr>
                <w:rFonts w:ascii="Times New Roman" w:hAnsi="Times New Roman"/>
                <w:color w:val="000000"/>
                <w:sz w:val="24"/>
                <w:lang w:val="ru-RU"/>
              </w:rPr>
              <w:t xml:space="preserve"> А.Н. и Б.Н. Стругацкие (повесть «Понедельник начинается в субботу»); Ю.В. Трифонов (повесть «Обмен»)</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3.2</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E56FF">
              <w:rPr>
                <w:rFonts w:ascii="Times New Roman" w:hAnsi="Times New Roman"/>
                <w:color w:val="000000"/>
                <w:sz w:val="24"/>
                <w:lang w:val="ru-RU"/>
              </w:rPr>
              <w:t xml:space="preserve"> – начала </w:t>
            </w:r>
            <w:r>
              <w:rPr>
                <w:rFonts w:ascii="Times New Roman" w:hAnsi="Times New Roman"/>
                <w:color w:val="000000"/>
                <w:sz w:val="24"/>
              </w:rPr>
              <w:t>XXI</w:t>
            </w:r>
            <w:r w:rsidRPr="00AE56FF">
              <w:rPr>
                <w:rFonts w:ascii="Times New Roman" w:hAnsi="Times New Roman"/>
                <w:color w:val="000000"/>
                <w:sz w:val="24"/>
                <w:lang w:val="ru-RU"/>
              </w:rPr>
              <w:t xml:space="preserve"> в. </w:t>
            </w:r>
            <w:r w:rsidRPr="00AE56FF">
              <w:rPr>
                <w:rFonts w:ascii="Times New Roman" w:hAnsi="Times New Roman"/>
                <w:color w:val="000000"/>
                <w:spacing w:val="-4"/>
                <w:sz w:val="24"/>
                <w:lang w:val="ru-RU"/>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3.3</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 xml:space="preserve">Драматургия второй половины </w:t>
            </w:r>
            <w:r>
              <w:rPr>
                <w:rFonts w:ascii="Times New Roman" w:hAnsi="Times New Roman"/>
                <w:color w:val="000000"/>
                <w:sz w:val="24"/>
              </w:rPr>
              <w:t>XX</w:t>
            </w:r>
            <w:r w:rsidRPr="00AE56FF">
              <w:rPr>
                <w:rFonts w:ascii="Times New Roman" w:hAnsi="Times New Roman"/>
                <w:color w:val="000000"/>
                <w:sz w:val="24"/>
                <w:lang w:val="ru-RU"/>
              </w:rPr>
              <w:t xml:space="preserve"> – начала </w:t>
            </w:r>
            <w:r>
              <w:rPr>
                <w:rFonts w:ascii="Times New Roman" w:hAnsi="Times New Roman"/>
                <w:color w:val="000000"/>
                <w:sz w:val="24"/>
              </w:rPr>
              <w:t>XXI</w:t>
            </w:r>
            <w:r w:rsidRPr="00AE56FF">
              <w:rPr>
                <w:rFonts w:ascii="Times New Roman" w:hAnsi="Times New Roman"/>
                <w:color w:val="000000"/>
                <w:sz w:val="24"/>
                <w:lang w:val="ru-RU"/>
              </w:rPr>
              <w:t xml:space="preserve"> в. Пьесы (произведение одного из драматургов по выбору). Например, А.Н. Арбузов («Иркутская история»); А.В. Вампилов («Старший сын»)</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4</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Литература народов России. Рассказы, повести, стихотворения (одно произведение по выбору). Например,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w:t>
            </w:r>
          </w:p>
        </w:tc>
      </w:tr>
      <w:tr w:rsidR="006A7333">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5</w:t>
            </w:r>
          </w:p>
        </w:tc>
        <w:tc>
          <w:tcPr>
            <w:tcW w:w="13448" w:type="dxa"/>
            <w:tcMar>
              <w:top w:w="50" w:type="dxa"/>
              <w:left w:w="100" w:type="dxa"/>
            </w:tcMar>
            <w:vAlign w:val="center"/>
          </w:tcPr>
          <w:p w:rsidR="006A7333" w:rsidRDefault="00BD728B">
            <w:pPr>
              <w:spacing w:after="0" w:line="336" w:lineRule="auto"/>
              <w:ind w:left="228"/>
              <w:jc w:val="both"/>
            </w:pPr>
            <w:r>
              <w:rPr>
                <w:rFonts w:ascii="Times New Roman" w:hAnsi="Times New Roman"/>
                <w:color w:val="000000"/>
                <w:sz w:val="24"/>
              </w:rPr>
              <w:t>Зарубежная литература</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5.1</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AE56FF">
              <w:rPr>
                <w:rFonts w:ascii="Times New Roman" w:hAnsi="Times New Roman"/>
                <w:color w:val="000000"/>
                <w:sz w:val="24"/>
                <w:lang w:val="ru-RU"/>
              </w:rPr>
              <w:t xml:space="preserve"> в. (одно произведение по выбору). Например, произведения Р. Брэдбери «451 градус по Фаренгейту»; Э.М. Ремарка «Три </w:t>
            </w:r>
            <w:r w:rsidRPr="00AE56FF">
              <w:rPr>
                <w:rFonts w:ascii="Times New Roman" w:hAnsi="Times New Roman"/>
                <w:color w:val="000000"/>
                <w:sz w:val="24"/>
                <w:lang w:val="ru-RU"/>
              </w:rPr>
              <w:lastRenderedPageBreak/>
              <w:t>товарища»; Д. Сэлинджера «Над пропастью во ржи»; Г. Уэллса «Машина времени»; Э. Хемингуэя «Старик и море»</w:t>
            </w:r>
          </w:p>
        </w:tc>
      </w:tr>
      <w:tr w:rsidR="006A7333">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lastRenderedPageBreak/>
              <w:t>5.2</w:t>
            </w:r>
          </w:p>
        </w:tc>
        <w:tc>
          <w:tcPr>
            <w:tcW w:w="13448" w:type="dxa"/>
            <w:tcMar>
              <w:top w:w="50" w:type="dxa"/>
              <w:left w:w="100" w:type="dxa"/>
            </w:tcMar>
            <w:vAlign w:val="center"/>
          </w:tcPr>
          <w:p w:rsidR="006A7333" w:rsidRDefault="00BD728B">
            <w:pPr>
              <w:spacing w:after="0" w:line="336" w:lineRule="auto"/>
              <w:ind w:left="228"/>
              <w:jc w:val="both"/>
            </w:pPr>
            <w:r w:rsidRPr="00AE56FF">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AE56FF">
              <w:rPr>
                <w:rFonts w:ascii="Times New Roman" w:hAnsi="Times New Roman"/>
                <w:color w:val="000000"/>
                <w:sz w:val="24"/>
                <w:lang w:val="ru-RU"/>
              </w:rPr>
              <w:t xml:space="preserve"> в.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w:t>
            </w:r>
          </w:p>
        </w:tc>
      </w:tr>
      <w:tr w:rsidR="006A7333" w:rsidRPr="00DA70CF">
        <w:trPr>
          <w:trHeight w:val="144"/>
          <w:tblCellSpacing w:w="0" w:type="dxa"/>
        </w:trPr>
        <w:tc>
          <w:tcPr>
            <w:tcW w:w="1068" w:type="dxa"/>
            <w:tcMar>
              <w:top w:w="50" w:type="dxa"/>
              <w:left w:w="100" w:type="dxa"/>
            </w:tcMar>
            <w:vAlign w:val="center"/>
          </w:tcPr>
          <w:p w:rsidR="006A7333" w:rsidRDefault="00BD728B">
            <w:pPr>
              <w:spacing w:after="0" w:line="336" w:lineRule="auto"/>
              <w:ind w:left="228"/>
              <w:jc w:val="center"/>
            </w:pPr>
            <w:r>
              <w:rPr>
                <w:rFonts w:ascii="Times New Roman" w:hAnsi="Times New Roman"/>
                <w:color w:val="000000"/>
                <w:sz w:val="24"/>
              </w:rPr>
              <w:t>5.3</w:t>
            </w:r>
          </w:p>
        </w:tc>
        <w:tc>
          <w:tcPr>
            <w:tcW w:w="13448" w:type="dxa"/>
            <w:tcMar>
              <w:top w:w="50" w:type="dxa"/>
              <w:left w:w="100" w:type="dxa"/>
            </w:tcMar>
            <w:vAlign w:val="center"/>
          </w:tcPr>
          <w:p w:rsidR="006A7333" w:rsidRPr="00AE56FF" w:rsidRDefault="00BD728B">
            <w:pPr>
              <w:spacing w:after="0" w:line="336" w:lineRule="auto"/>
              <w:ind w:left="228"/>
              <w:jc w:val="both"/>
              <w:rPr>
                <w:lang w:val="ru-RU"/>
              </w:rPr>
            </w:pPr>
            <w:r w:rsidRPr="00AE56FF">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AE56FF">
              <w:rPr>
                <w:rFonts w:ascii="Times New Roman" w:hAnsi="Times New Roman"/>
                <w:color w:val="000000"/>
                <w:sz w:val="24"/>
                <w:lang w:val="ru-RU"/>
              </w:rPr>
              <w:t xml:space="preserve"> в. (одно произведение по выбору). </w:t>
            </w:r>
            <w:proofErr w:type="gramStart"/>
            <w:r w:rsidRPr="00AE56FF">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w:t>
            </w:r>
            <w:proofErr w:type="gramEnd"/>
          </w:p>
        </w:tc>
      </w:tr>
    </w:tbl>
    <w:p w:rsidR="006A7333" w:rsidRPr="00AE56FF" w:rsidRDefault="006A7333">
      <w:pPr>
        <w:rPr>
          <w:lang w:val="ru-RU"/>
        </w:rPr>
        <w:sectPr w:rsidR="006A7333" w:rsidRPr="00AE56FF">
          <w:pgSz w:w="11906" w:h="16383"/>
          <w:pgMar w:top="1134" w:right="850" w:bottom="1134" w:left="1701" w:header="720" w:footer="720" w:gutter="0"/>
          <w:cols w:space="720"/>
        </w:sectPr>
      </w:pPr>
      <w:bookmarkStart w:id="51" w:name="block-57695920"/>
    </w:p>
    <w:bookmarkEnd w:id="51"/>
    <w:p w:rsidR="00DA70CF" w:rsidRPr="00DA70CF" w:rsidRDefault="00DA70CF" w:rsidP="00DA70CF">
      <w:pPr>
        <w:spacing w:after="0" w:line="480" w:lineRule="auto"/>
        <w:ind w:left="120"/>
        <w:rPr>
          <w:rFonts w:ascii="Times New Roman" w:hAnsi="Times New Roman"/>
          <w:b/>
          <w:color w:val="000000"/>
          <w:sz w:val="28"/>
          <w:lang w:val="ru-RU"/>
        </w:rPr>
      </w:pPr>
      <w:r w:rsidRPr="00DA70CF">
        <w:rPr>
          <w:rFonts w:ascii="Times New Roman" w:hAnsi="Times New Roman"/>
          <w:b/>
          <w:color w:val="000000"/>
          <w:sz w:val="28"/>
          <w:lang w:val="ru-RU"/>
        </w:rPr>
        <w:lastRenderedPageBreak/>
        <w:t>УЧЕБНО-МЕТОДИЧЕСКОЕ ОБЕСПЕЧЕНИЕ ОБРАЗОВАТЕЛЬНОГО ПРОЦЕССА</w:t>
      </w:r>
    </w:p>
    <w:p w:rsidR="00DA70CF" w:rsidRPr="00DA70CF" w:rsidRDefault="00DA70CF" w:rsidP="00DA70CF">
      <w:pPr>
        <w:spacing w:after="0" w:line="480" w:lineRule="auto"/>
        <w:ind w:left="120"/>
        <w:rPr>
          <w:rFonts w:ascii="Times New Roman" w:hAnsi="Times New Roman"/>
          <w:b/>
          <w:color w:val="000000"/>
          <w:sz w:val="28"/>
          <w:lang w:val="ru-RU"/>
        </w:rPr>
      </w:pPr>
      <w:r w:rsidRPr="00DA70CF">
        <w:rPr>
          <w:rFonts w:ascii="Times New Roman" w:hAnsi="Times New Roman"/>
          <w:b/>
          <w:color w:val="000000"/>
          <w:sz w:val="28"/>
          <w:lang w:val="ru-RU"/>
        </w:rPr>
        <w:t>ОБЯЗАТЕЛЬНЫЕ УЧЕБНЫЕ МАТЕРИАЛЫ ДЛЯ УЧЕНИКА</w:t>
      </w:r>
    </w:p>
    <w:p w:rsidR="00DA70CF" w:rsidRPr="00DA70CF" w:rsidRDefault="00DA70CF" w:rsidP="00DA70CF">
      <w:pPr>
        <w:spacing w:after="0" w:line="480" w:lineRule="auto"/>
        <w:ind w:left="120"/>
        <w:rPr>
          <w:rFonts w:ascii="Times New Roman" w:hAnsi="Times New Roman"/>
          <w:color w:val="000000"/>
          <w:sz w:val="28"/>
          <w:lang w:val="ru-RU"/>
        </w:rPr>
      </w:pPr>
      <w:r w:rsidRPr="00DA70CF">
        <w:rPr>
          <w:rFonts w:ascii="Times New Roman" w:hAnsi="Times New Roman"/>
          <w:b/>
          <w:color w:val="000000"/>
          <w:sz w:val="28"/>
          <w:lang w:val="ru-RU"/>
        </w:rPr>
        <w:t xml:space="preserve">• </w:t>
      </w:r>
      <w:r w:rsidRPr="00DA70CF">
        <w:rPr>
          <w:rFonts w:ascii="Times New Roman" w:hAnsi="Times New Roman"/>
          <w:color w:val="000000"/>
          <w:sz w:val="28"/>
          <w:lang w:val="ru-RU"/>
        </w:rPr>
        <w:t>Литература (в 2 частях), 10 класс/ Лебедев Ю.В., Акционерное общество «Издательство «Просвещение»</w:t>
      </w:r>
    </w:p>
    <w:p w:rsidR="00DA70CF" w:rsidRPr="00DA70CF" w:rsidRDefault="00DA70CF" w:rsidP="00DA70CF">
      <w:pPr>
        <w:spacing w:after="0" w:line="480" w:lineRule="auto"/>
        <w:ind w:left="120"/>
        <w:rPr>
          <w:rFonts w:ascii="Times New Roman" w:hAnsi="Times New Roman"/>
          <w:b/>
          <w:color w:val="000000"/>
          <w:sz w:val="28"/>
          <w:lang w:val="ru-RU"/>
        </w:rPr>
      </w:pPr>
      <w:r w:rsidRPr="00DA70CF">
        <w:rPr>
          <w:rFonts w:ascii="Times New Roman" w:hAnsi="Times New Roman"/>
          <w:color w:val="000000"/>
          <w:sz w:val="28"/>
          <w:lang w:val="ru-RU"/>
        </w:rPr>
        <w:t>Литература (в 2 частях), 11 класс/ Лебедев Ю.В., Акционерное общество «Издательство «Просвещение»</w:t>
      </w:r>
    </w:p>
    <w:p w:rsidR="00DA70CF" w:rsidRPr="00DA70CF" w:rsidRDefault="00DA70CF" w:rsidP="00DA70CF">
      <w:pPr>
        <w:spacing w:after="0" w:line="480" w:lineRule="auto"/>
        <w:ind w:left="120"/>
        <w:rPr>
          <w:rFonts w:ascii="Times New Roman" w:hAnsi="Times New Roman"/>
          <w:b/>
          <w:color w:val="000000"/>
          <w:sz w:val="28"/>
          <w:lang w:val="ru-RU"/>
        </w:rPr>
      </w:pPr>
    </w:p>
    <w:p w:rsidR="00DA70CF" w:rsidRPr="00DA70CF" w:rsidRDefault="00DA70CF" w:rsidP="00DA70CF">
      <w:pPr>
        <w:spacing w:after="0" w:line="480" w:lineRule="auto"/>
        <w:ind w:left="120"/>
        <w:rPr>
          <w:rFonts w:ascii="Times New Roman" w:hAnsi="Times New Roman"/>
          <w:b/>
          <w:color w:val="000000"/>
          <w:sz w:val="28"/>
          <w:lang w:val="ru-RU"/>
        </w:rPr>
      </w:pPr>
      <w:r w:rsidRPr="00DA70CF">
        <w:rPr>
          <w:rFonts w:ascii="Times New Roman" w:hAnsi="Times New Roman"/>
          <w:b/>
          <w:color w:val="000000"/>
          <w:sz w:val="28"/>
          <w:lang w:val="ru-RU"/>
        </w:rPr>
        <w:t>МЕТОДИЧЕСКИЕ МАТЕРИАЛЫ ДЛЯ УЧИТЕЛЯ</w:t>
      </w:r>
    </w:p>
    <w:p w:rsidR="00DA70CF" w:rsidRPr="00DA70CF" w:rsidRDefault="00DA70CF" w:rsidP="00DA70CF">
      <w:pPr>
        <w:spacing w:after="0" w:line="480" w:lineRule="auto"/>
        <w:ind w:left="120"/>
        <w:rPr>
          <w:rFonts w:ascii="Times New Roman" w:hAnsi="Times New Roman"/>
          <w:color w:val="000000"/>
          <w:sz w:val="28"/>
          <w:lang w:val="ru-RU"/>
        </w:rPr>
      </w:pPr>
      <w:r w:rsidRPr="00DA70CF">
        <w:rPr>
          <w:rFonts w:ascii="Times New Roman" w:hAnsi="Times New Roman"/>
          <w:color w:val="000000"/>
          <w:sz w:val="28"/>
          <w:lang w:val="ru-RU"/>
        </w:rPr>
        <w:t>Библиотека ЦОК https://m.edsoo.ru/8bc28f4c</w:t>
      </w:r>
    </w:p>
    <w:p w:rsidR="00DA70CF" w:rsidRPr="00DA70CF" w:rsidRDefault="00DA70CF" w:rsidP="00DA70CF">
      <w:pPr>
        <w:spacing w:after="0" w:line="480" w:lineRule="auto"/>
        <w:ind w:left="120"/>
        <w:rPr>
          <w:rFonts w:ascii="Times New Roman" w:hAnsi="Times New Roman"/>
          <w:b/>
          <w:color w:val="000000"/>
          <w:sz w:val="28"/>
          <w:lang w:val="ru-RU"/>
        </w:rPr>
      </w:pPr>
    </w:p>
    <w:p w:rsidR="00DA70CF" w:rsidRPr="00DA70CF" w:rsidRDefault="00DA70CF" w:rsidP="00DA70CF">
      <w:pPr>
        <w:spacing w:after="0" w:line="480" w:lineRule="auto"/>
        <w:ind w:left="120"/>
        <w:rPr>
          <w:rFonts w:ascii="Times New Roman" w:hAnsi="Times New Roman"/>
          <w:b/>
          <w:color w:val="000000"/>
          <w:sz w:val="28"/>
          <w:lang w:val="ru-RU"/>
        </w:rPr>
      </w:pPr>
      <w:r w:rsidRPr="00DA70CF">
        <w:rPr>
          <w:rFonts w:ascii="Times New Roman" w:hAnsi="Times New Roman"/>
          <w:b/>
          <w:color w:val="000000"/>
          <w:sz w:val="28"/>
          <w:lang w:val="ru-RU"/>
        </w:rPr>
        <w:t>ЦИФРОВЫЕ ОБРАЗОВАТЕЛЬНЫЕ РЕСУРСЫ И РЕСУРСЫ СЕТИ ИНТЕРНЕТ</w:t>
      </w:r>
    </w:p>
    <w:p w:rsidR="006A7333" w:rsidRPr="00DA70CF" w:rsidRDefault="00DA70CF" w:rsidP="00DA70CF">
      <w:pPr>
        <w:spacing w:after="0" w:line="480" w:lineRule="auto"/>
        <w:ind w:left="120"/>
        <w:rPr>
          <w:lang w:val="ru-RU"/>
        </w:rPr>
      </w:pPr>
      <w:bookmarkStart w:id="52" w:name="_GoBack"/>
      <w:r w:rsidRPr="00DA70CF">
        <w:rPr>
          <w:rFonts w:ascii="Times New Roman" w:hAnsi="Times New Roman"/>
          <w:color w:val="000000"/>
          <w:sz w:val="28"/>
          <w:lang w:val="ru-RU"/>
        </w:rPr>
        <w:t>Библиотека ЦОК https://m.edsoo.ru/8bc28f4c</w:t>
      </w:r>
    </w:p>
    <w:p w:rsidR="006A7333" w:rsidRPr="00AE56FF" w:rsidRDefault="006A7333">
      <w:pPr>
        <w:rPr>
          <w:lang w:val="ru-RU"/>
        </w:rPr>
        <w:sectPr w:rsidR="006A7333" w:rsidRPr="00AE56FF">
          <w:pgSz w:w="11906" w:h="16383"/>
          <w:pgMar w:top="1134" w:right="850" w:bottom="1134" w:left="1701" w:header="720" w:footer="720" w:gutter="0"/>
          <w:cols w:space="720"/>
        </w:sectPr>
      </w:pPr>
      <w:bookmarkStart w:id="53" w:name="block-57695921"/>
      <w:bookmarkEnd w:id="52"/>
    </w:p>
    <w:bookmarkEnd w:id="53"/>
    <w:p w:rsidR="006A7333" w:rsidRPr="00AE56FF" w:rsidRDefault="006A7333">
      <w:pPr>
        <w:rPr>
          <w:lang w:val="ru-RU"/>
        </w:rPr>
      </w:pPr>
    </w:p>
    <w:sectPr w:rsidR="006A7333" w:rsidRPr="00AE56FF">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28B" w:rsidRDefault="00BD728B">
      <w:pPr>
        <w:spacing w:line="240" w:lineRule="auto"/>
      </w:pPr>
      <w:r>
        <w:separator/>
      </w:r>
    </w:p>
  </w:endnote>
  <w:endnote w:type="continuationSeparator" w:id="0">
    <w:p w:rsidR="00BD728B" w:rsidRDefault="00BD72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28B" w:rsidRDefault="00BD728B">
      <w:pPr>
        <w:spacing w:after="0"/>
      </w:pPr>
      <w:r>
        <w:separator/>
      </w:r>
    </w:p>
  </w:footnote>
  <w:footnote w:type="continuationSeparator" w:id="0">
    <w:p w:rsidR="00BD728B" w:rsidRDefault="00BD728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singleLevel"/>
    <w:tmpl w:val="9239341B"/>
    <w:lvl w:ilvl="0">
      <w:start w:val="1"/>
      <w:numFmt w:val="bullet"/>
      <w:lvlText w:val=""/>
      <w:lvlJc w:val="left"/>
      <w:pPr>
        <w:ind w:left="960" w:hanging="360"/>
      </w:pPr>
      <w:rPr>
        <w:rFonts w:ascii="Symbol" w:hAnsi="Symbol" w:hint="default"/>
      </w:rPr>
    </w:lvl>
  </w:abstractNum>
  <w:abstractNum w:abstractNumId="1">
    <w:nsid w:val="B5E306ED"/>
    <w:multiLevelType w:val="singleLevel"/>
    <w:tmpl w:val="B5E306ED"/>
    <w:lvl w:ilvl="0">
      <w:start w:val="1"/>
      <w:numFmt w:val="bullet"/>
      <w:lvlText w:val=""/>
      <w:lvlJc w:val="left"/>
      <w:pPr>
        <w:ind w:left="960" w:hanging="360"/>
      </w:pPr>
      <w:rPr>
        <w:rFonts w:ascii="Symbol" w:hAnsi="Symbol" w:hint="default"/>
      </w:rPr>
    </w:lvl>
  </w:abstractNum>
  <w:abstractNum w:abstractNumId="2">
    <w:nsid w:val="BF205925"/>
    <w:multiLevelType w:val="singleLevel"/>
    <w:tmpl w:val="BF205925"/>
    <w:lvl w:ilvl="0">
      <w:start w:val="1"/>
      <w:numFmt w:val="bullet"/>
      <w:lvlText w:val=""/>
      <w:lvlJc w:val="left"/>
      <w:pPr>
        <w:ind w:left="960" w:hanging="360"/>
      </w:pPr>
      <w:rPr>
        <w:rFonts w:ascii="Symbol" w:hAnsi="Symbol" w:hint="default"/>
      </w:rPr>
    </w:lvl>
  </w:abstractNum>
  <w:abstractNum w:abstractNumId="3">
    <w:nsid w:val="C8879AEF"/>
    <w:multiLevelType w:val="singleLevel"/>
    <w:tmpl w:val="C8879AEF"/>
    <w:lvl w:ilvl="0">
      <w:start w:val="1"/>
      <w:numFmt w:val="bullet"/>
      <w:lvlText w:val=""/>
      <w:lvlJc w:val="left"/>
      <w:pPr>
        <w:ind w:left="960" w:hanging="360"/>
      </w:pPr>
      <w:rPr>
        <w:rFonts w:ascii="Symbol" w:hAnsi="Symbol" w:hint="default"/>
      </w:rPr>
    </w:lvl>
  </w:abstractNum>
  <w:abstractNum w:abstractNumId="4">
    <w:nsid w:val="CF092B84"/>
    <w:multiLevelType w:val="singleLevel"/>
    <w:tmpl w:val="CF092B84"/>
    <w:lvl w:ilvl="0">
      <w:start w:val="1"/>
      <w:numFmt w:val="bullet"/>
      <w:lvlText w:val=""/>
      <w:lvlJc w:val="left"/>
      <w:pPr>
        <w:ind w:left="960" w:hanging="360"/>
      </w:pPr>
      <w:rPr>
        <w:rFonts w:ascii="Symbol" w:hAnsi="Symbol" w:hint="default"/>
      </w:rPr>
    </w:lvl>
  </w:abstractNum>
  <w:abstractNum w:abstractNumId="5">
    <w:nsid w:val="DCBA6B53"/>
    <w:multiLevelType w:val="singleLevel"/>
    <w:tmpl w:val="DCBA6B53"/>
    <w:lvl w:ilvl="0">
      <w:start w:val="1"/>
      <w:numFmt w:val="bullet"/>
      <w:lvlText w:val=""/>
      <w:lvlJc w:val="left"/>
      <w:pPr>
        <w:ind w:left="960" w:hanging="360"/>
      </w:pPr>
      <w:rPr>
        <w:rFonts w:ascii="Symbol" w:hAnsi="Symbol" w:hint="default"/>
      </w:rPr>
    </w:lvl>
  </w:abstractNum>
  <w:abstractNum w:abstractNumId="6">
    <w:nsid w:val="F4B5D9F5"/>
    <w:multiLevelType w:val="singleLevel"/>
    <w:tmpl w:val="F4B5D9F5"/>
    <w:lvl w:ilvl="0">
      <w:start w:val="1"/>
      <w:numFmt w:val="bullet"/>
      <w:lvlText w:val=""/>
      <w:lvlJc w:val="left"/>
      <w:pPr>
        <w:ind w:left="960" w:hanging="360"/>
      </w:pPr>
      <w:rPr>
        <w:rFonts w:ascii="Symbol" w:hAnsi="Symbol" w:hint="default"/>
      </w:rPr>
    </w:lvl>
  </w:abstractNum>
  <w:abstractNum w:abstractNumId="7">
    <w:nsid w:val="0053208E"/>
    <w:multiLevelType w:val="singleLevel"/>
    <w:tmpl w:val="0053208E"/>
    <w:lvl w:ilvl="0">
      <w:start w:val="1"/>
      <w:numFmt w:val="bullet"/>
      <w:lvlText w:val=""/>
      <w:lvlJc w:val="left"/>
      <w:pPr>
        <w:ind w:left="960" w:hanging="360"/>
      </w:pPr>
      <w:rPr>
        <w:rFonts w:ascii="Symbol" w:hAnsi="Symbol" w:hint="default"/>
      </w:rPr>
    </w:lvl>
  </w:abstractNum>
  <w:abstractNum w:abstractNumId="8">
    <w:nsid w:val="0248C179"/>
    <w:multiLevelType w:val="singleLevel"/>
    <w:tmpl w:val="0248C179"/>
    <w:lvl w:ilvl="0">
      <w:start w:val="1"/>
      <w:numFmt w:val="bullet"/>
      <w:lvlText w:val=""/>
      <w:lvlJc w:val="left"/>
      <w:pPr>
        <w:ind w:left="960" w:hanging="360"/>
      </w:pPr>
      <w:rPr>
        <w:rFonts w:ascii="Symbol" w:hAnsi="Symbol" w:hint="default"/>
      </w:rPr>
    </w:lvl>
  </w:abstractNum>
  <w:abstractNum w:abstractNumId="9">
    <w:nsid w:val="03D62ECE"/>
    <w:multiLevelType w:val="singleLevel"/>
    <w:tmpl w:val="03D62ECE"/>
    <w:lvl w:ilvl="0">
      <w:start w:val="1"/>
      <w:numFmt w:val="bullet"/>
      <w:lvlText w:val=""/>
      <w:lvlJc w:val="left"/>
      <w:pPr>
        <w:ind w:left="960" w:hanging="360"/>
      </w:pPr>
      <w:rPr>
        <w:rFonts w:ascii="Symbol" w:hAnsi="Symbol" w:hint="default"/>
      </w:rPr>
    </w:lvl>
  </w:abstractNum>
  <w:abstractNum w:abstractNumId="10">
    <w:nsid w:val="2470EC97"/>
    <w:multiLevelType w:val="singleLevel"/>
    <w:tmpl w:val="2470EC97"/>
    <w:lvl w:ilvl="0">
      <w:start w:val="1"/>
      <w:numFmt w:val="bullet"/>
      <w:lvlText w:val=""/>
      <w:lvlJc w:val="left"/>
      <w:pPr>
        <w:ind w:left="960" w:hanging="360"/>
      </w:pPr>
      <w:rPr>
        <w:rFonts w:ascii="Symbol" w:hAnsi="Symbol" w:hint="default"/>
      </w:rPr>
    </w:lvl>
  </w:abstractNum>
  <w:abstractNum w:abstractNumId="11">
    <w:nsid w:val="25B654F3"/>
    <w:multiLevelType w:val="singleLevel"/>
    <w:tmpl w:val="25B654F3"/>
    <w:lvl w:ilvl="0">
      <w:start w:val="1"/>
      <w:numFmt w:val="bullet"/>
      <w:lvlText w:val=""/>
      <w:lvlJc w:val="left"/>
      <w:pPr>
        <w:ind w:left="960" w:hanging="360"/>
      </w:pPr>
      <w:rPr>
        <w:rFonts w:ascii="Symbol" w:hAnsi="Symbol" w:hint="default"/>
      </w:rPr>
    </w:lvl>
  </w:abstractNum>
  <w:abstractNum w:abstractNumId="12">
    <w:nsid w:val="2A8F537B"/>
    <w:multiLevelType w:val="singleLevel"/>
    <w:tmpl w:val="2A8F537B"/>
    <w:lvl w:ilvl="0">
      <w:start w:val="1"/>
      <w:numFmt w:val="bullet"/>
      <w:lvlText w:val=""/>
      <w:lvlJc w:val="left"/>
      <w:pPr>
        <w:ind w:left="960" w:hanging="360"/>
      </w:pPr>
      <w:rPr>
        <w:rFonts w:ascii="Symbol" w:hAnsi="Symbol" w:hint="default"/>
      </w:rPr>
    </w:lvl>
  </w:abstractNum>
  <w:abstractNum w:abstractNumId="13">
    <w:nsid w:val="4D4DC07F"/>
    <w:multiLevelType w:val="singleLevel"/>
    <w:tmpl w:val="4D4DC07F"/>
    <w:lvl w:ilvl="0">
      <w:start w:val="1"/>
      <w:numFmt w:val="bullet"/>
      <w:lvlText w:val=""/>
      <w:lvlJc w:val="left"/>
      <w:pPr>
        <w:ind w:left="960" w:hanging="360"/>
      </w:pPr>
      <w:rPr>
        <w:rFonts w:ascii="Symbol" w:hAnsi="Symbol" w:hint="default"/>
      </w:rPr>
    </w:lvl>
  </w:abstractNum>
  <w:abstractNum w:abstractNumId="14">
    <w:nsid w:val="59ADCABA"/>
    <w:multiLevelType w:val="singleLevel"/>
    <w:tmpl w:val="59ADCABA"/>
    <w:lvl w:ilvl="0">
      <w:start w:val="1"/>
      <w:numFmt w:val="bullet"/>
      <w:lvlText w:val=""/>
      <w:lvlJc w:val="left"/>
      <w:pPr>
        <w:ind w:left="960" w:hanging="360"/>
      </w:pPr>
      <w:rPr>
        <w:rFonts w:ascii="Symbol" w:hAnsi="Symbol" w:hint="default"/>
      </w:rPr>
    </w:lvl>
  </w:abstractNum>
  <w:abstractNum w:abstractNumId="15">
    <w:nsid w:val="5A241D34"/>
    <w:multiLevelType w:val="singleLevel"/>
    <w:tmpl w:val="5A241D34"/>
    <w:lvl w:ilvl="0">
      <w:start w:val="1"/>
      <w:numFmt w:val="bullet"/>
      <w:lvlText w:val=""/>
      <w:lvlJc w:val="left"/>
      <w:pPr>
        <w:ind w:left="960" w:hanging="360"/>
      </w:pPr>
      <w:rPr>
        <w:rFonts w:ascii="Symbol" w:hAnsi="Symbol" w:hint="default"/>
      </w:rPr>
    </w:lvl>
  </w:abstractNum>
  <w:abstractNum w:abstractNumId="16">
    <w:nsid w:val="72183CF9"/>
    <w:multiLevelType w:val="singleLevel"/>
    <w:tmpl w:val="72183CF9"/>
    <w:lvl w:ilvl="0">
      <w:start w:val="1"/>
      <w:numFmt w:val="bullet"/>
      <w:lvlText w:val=""/>
      <w:lvlJc w:val="left"/>
      <w:pPr>
        <w:ind w:left="960" w:hanging="360"/>
      </w:pPr>
      <w:rPr>
        <w:rFonts w:ascii="Symbol" w:hAnsi="Symbol" w:hint="default"/>
      </w:rPr>
    </w:lvl>
  </w:abstractNum>
  <w:num w:numId="1">
    <w:abstractNumId w:val="7"/>
  </w:num>
  <w:num w:numId="2">
    <w:abstractNumId w:val="4"/>
  </w:num>
  <w:num w:numId="3">
    <w:abstractNumId w:val="14"/>
  </w:num>
  <w:num w:numId="4">
    <w:abstractNumId w:val="2"/>
  </w:num>
  <w:num w:numId="5">
    <w:abstractNumId w:val="1"/>
  </w:num>
  <w:num w:numId="6">
    <w:abstractNumId w:val="9"/>
  </w:num>
  <w:num w:numId="7">
    <w:abstractNumId w:val="11"/>
  </w:num>
  <w:num w:numId="8">
    <w:abstractNumId w:val="16"/>
  </w:num>
  <w:num w:numId="9">
    <w:abstractNumId w:val="8"/>
  </w:num>
  <w:num w:numId="10">
    <w:abstractNumId w:val="0"/>
  </w:num>
  <w:num w:numId="11">
    <w:abstractNumId w:val="12"/>
  </w:num>
  <w:num w:numId="12">
    <w:abstractNumId w:val="15"/>
  </w:num>
  <w:num w:numId="13">
    <w:abstractNumId w:val="3"/>
  </w:num>
  <w:num w:numId="14">
    <w:abstractNumId w:val="13"/>
  </w:num>
  <w:num w:numId="15">
    <w:abstractNumId w:val="6"/>
  </w:num>
  <w:num w:numId="16">
    <w:abstractNumId w:val="1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333"/>
    <w:rsid w:val="006A7333"/>
    <w:rsid w:val="00A21E3D"/>
    <w:rsid w:val="00AE56FF"/>
    <w:rsid w:val="00BD728B"/>
    <w:rsid w:val="00C82EFD"/>
    <w:rsid w:val="00DA70CF"/>
    <w:rsid w:val="00F851B4"/>
    <w:rsid w:val="3B8A1317"/>
    <w:rsid w:val="7F5B6A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nhideWhenUsed="0"/>
    <w:lsdException w:name="Emphasis" w:semiHidden="0" w:uiPriority="20" w:unhideWhenUsed="0" w:qFormat="1"/>
    <w:lsdException w:name="Normal Table" w:qFormat="1"/>
    <w:lsdException w:name="Table Grid" w:semiHidden="0" w:uiPriority="59"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paragraph" w:styleId="a5">
    <w:name w:val="Normal Indent"/>
    <w:basedOn w:val="a"/>
    <w:uiPriority w:val="99"/>
    <w:unhideWhenUsed/>
    <w:qFormat/>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nhideWhenUsed="0"/>
    <w:lsdException w:name="Emphasis" w:semiHidden="0" w:uiPriority="20" w:unhideWhenUsed="0" w:qFormat="1"/>
    <w:lsdException w:name="Normal Table" w:qFormat="1"/>
    <w:lsdException w:name="Table Grid" w:semiHidden="0" w:uiPriority="59"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paragraph" w:styleId="a5">
    <w:name w:val="Normal Indent"/>
    <w:basedOn w:val="a"/>
    <w:uiPriority w:val="99"/>
    <w:unhideWhenUsed/>
    <w:qFormat/>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9f8eea9e" TargetMode="External"/><Relationship Id="rId21" Type="http://schemas.openxmlformats.org/officeDocument/2006/relationships/hyperlink" Target="https://m.edsoo.ru/e20b36e4" TargetMode="External"/><Relationship Id="rId42" Type="http://schemas.openxmlformats.org/officeDocument/2006/relationships/hyperlink" Target="https://m.edsoo.ru/f6a65a91" TargetMode="External"/><Relationship Id="rId63" Type="http://schemas.openxmlformats.org/officeDocument/2006/relationships/hyperlink" Target="https://m.edsoo.ru/f8025ef8" TargetMode="External"/><Relationship Id="rId84" Type="http://schemas.openxmlformats.org/officeDocument/2006/relationships/hyperlink" Target="https://m.edsoo.ru/38fb8ca5" TargetMode="External"/><Relationship Id="rId138" Type="http://schemas.openxmlformats.org/officeDocument/2006/relationships/hyperlink" Target="https://m.edsoo.ru/307edf82" TargetMode="External"/><Relationship Id="rId159" Type="http://schemas.openxmlformats.org/officeDocument/2006/relationships/hyperlink" Target="https://m.edsoo.ru/d7569e76" TargetMode="External"/><Relationship Id="rId170" Type="http://schemas.openxmlformats.org/officeDocument/2006/relationships/hyperlink" Target="https://m.edsoo.ru/8b07ea1d" TargetMode="External"/><Relationship Id="rId191" Type="http://schemas.openxmlformats.org/officeDocument/2006/relationships/hyperlink" Target="https://m.edsoo.ru/d22c3e92" TargetMode="External"/><Relationship Id="rId205" Type="http://schemas.openxmlformats.org/officeDocument/2006/relationships/hyperlink" Target="https://m.edsoo.ru/dd9efd3f" TargetMode="External"/><Relationship Id="rId226" Type="http://schemas.openxmlformats.org/officeDocument/2006/relationships/hyperlink" Target="https://m.edsoo.ru/8e78e75d" TargetMode="External"/><Relationship Id="rId247" Type="http://schemas.openxmlformats.org/officeDocument/2006/relationships/hyperlink" Target="https://m.edsoo.ru/fb08947b" TargetMode="External"/><Relationship Id="rId107" Type="http://schemas.openxmlformats.org/officeDocument/2006/relationships/hyperlink" Target="https://m.edsoo.ru/fd0ec140"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b800baca" TargetMode="External"/><Relationship Id="rId128" Type="http://schemas.openxmlformats.org/officeDocument/2006/relationships/hyperlink" Target="https://m.edsoo.ru/d1bc0faf" TargetMode="External"/><Relationship Id="rId149" Type="http://schemas.openxmlformats.org/officeDocument/2006/relationships/hyperlink" Target="https://m.edsoo.ru/715fba62" TargetMode="External"/><Relationship Id="rId5" Type="http://schemas.openxmlformats.org/officeDocument/2006/relationships/webSettings" Target="webSettings.xml"/><Relationship Id="rId95" Type="http://schemas.openxmlformats.org/officeDocument/2006/relationships/hyperlink" Target="https://m.edsoo.ru/90dd4547" TargetMode="External"/><Relationship Id="rId160" Type="http://schemas.openxmlformats.org/officeDocument/2006/relationships/hyperlink" Target="https://m.edsoo.ru/f75ced78" TargetMode="External"/><Relationship Id="rId181" Type="http://schemas.openxmlformats.org/officeDocument/2006/relationships/hyperlink" Target="https://m.edsoo.ru/5538c729" TargetMode="External"/><Relationship Id="rId216" Type="http://schemas.openxmlformats.org/officeDocument/2006/relationships/hyperlink" Target="https://m.edsoo.ru/0b25e9ed" TargetMode="External"/><Relationship Id="rId237" Type="http://schemas.openxmlformats.org/officeDocument/2006/relationships/hyperlink" Target="https://m.edsoo.ru/8d5e07f0" TargetMode="External"/><Relationship Id="rId22" Type="http://schemas.openxmlformats.org/officeDocument/2006/relationships/hyperlink" Target="https://m.edsoo.ru/e20b36e4" TargetMode="External"/><Relationship Id="rId43" Type="http://schemas.openxmlformats.org/officeDocument/2006/relationships/hyperlink" Target="https://m.edsoo.ru/f6a65a91" TargetMode="External"/><Relationship Id="rId64" Type="http://schemas.openxmlformats.org/officeDocument/2006/relationships/hyperlink" Target="https://m.edsoo.ru/d0004569" TargetMode="External"/><Relationship Id="rId118" Type="http://schemas.openxmlformats.org/officeDocument/2006/relationships/hyperlink" Target="https://m.edsoo.ru/bb7c12a0" TargetMode="External"/><Relationship Id="rId139" Type="http://schemas.openxmlformats.org/officeDocument/2006/relationships/hyperlink" Target="https://m.edsoo.ru/eabf4f90" TargetMode="External"/><Relationship Id="rId85" Type="http://schemas.openxmlformats.org/officeDocument/2006/relationships/hyperlink" Target="https://m.edsoo.ru/6409d788" TargetMode="External"/><Relationship Id="rId150" Type="http://schemas.openxmlformats.org/officeDocument/2006/relationships/hyperlink" Target="https://m.edsoo.ru/9862089c" TargetMode="External"/><Relationship Id="rId171" Type="http://schemas.openxmlformats.org/officeDocument/2006/relationships/hyperlink" Target="https://m.edsoo.ru/affd7740" TargetMode="External"/><Relationship Id="rId192" Type="http://schemas.openxmlformats.org/officeDocument/2006/relationships/hyperlink" Target="https://m.edsoo.ru/7d3ff4f5" TargetMode="External"/><Relationship Id="rId206" Type="http://schemas.openxmlformats.org/officeDocument/2006/relationships/hyperlink" Target="https://m.edsoo.ru/111c4d0a" TargetMode="External"/><Relationship Id="rId227" Type="http://schemas.openxmlformats.org/officeDocument/2006/relationships/hyperlink" Target="https://m.edsoo.ru/bf34b20f" TargetMode="External"/><Relationship Id="rId248" Type="http://schemas.openxmlformats.org/officeDocument/2006/relationships/hyperlink" Target="https://m.edsoo.ru/5c4dcc68"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429ee50c" TargetMode="External"/><Relationship Id="rId129" Type="http://schemas.openxmlformats.org/officeDocument/2006/relationships/hyperlink" Target="https://m.edsoo.ru/6918f662" TargetMode="External"/><Relationship Id="rId54" Type="http://schemas.openxmlformats.org/officeDocument/2006/relationships/hyperlink" Target="https://m.edsoo.ru/f6a65a91" TargetMode="External"/><Relationship Id="rId70" Type="http://schemas.openxmlformats.org/officeDocument/2006/relationships/hyperlink" Target="https://m.edsoo.ru/e43e1304" TargetMode="External"/><Relationship Id="rId75" Type="http://schemas.openxmlformats.org/officeDocument/2006/relationships/hyperlink" Target="https://m.edsoo.ru/cca723e7" TargetMode="External"/><Relationship Id="rId91" Type="http://schemas.openxmlformats.org/officeDocument/2006/relationships/hyperlink" Target="https://m.edsoo.ru/db211621" TargetMode="External"/><Relationship Id="rId96" Type="http://schemas.openxmlformats.org/officeDocument/2006/relationships/hyperlink" Target="https://m.edsoo.ru/48dc8cdd" TargetMode="External"/><Relationship Id="rId140" Type="http://schemas.openxmlformats.org/officeDocument/2006/relationships/hyperlink" Target="https://m.edsoo.ru/69ad657e" TargetMode="External"/><Relationship Id="rId145" Type="http://schemas.openxmlformats.org/officeDocument/2006/relationships/hyperlink" Target="https://m.edsoo.ru/ecfff6fe" TargetMode="External"/><Relationship Id="rId161" Type="http://schemas.openxmlformats.org/officeDocument/2006/relationships/hyperlink" Target="https://m.edsoo.ru/bd6b11ec" TargetMode="External"/><Relationship Id="rId166" Type="http://schemas.openxmlformats.org/officeDocument/2006/relationships/hyperlink" Target="https://m.edsoo.ru/4e37b148" TargetMode="External"/><Relationship Id="rId182" Type="http://schemas.openxmlformats.org/officeDocument/2006/relationships/hyperlink" Target="https://m.edsoo.ru/465edbce" TargetMode="External"/><Relationship Id="rId187" Type="http://schemas.openxmlformats.org/officeDocument/2006/relationships/hyperlink" Target="https://m.edsoo.ru/b140f239" TargetMode="External"/><Relationship Id="rId217" Type="http://schemas.openxmlformats.org/officeDocument/2006/relationships/hyperlink" Target="https://m.edsoo.ru/767afda5" TargetMode="External"/><Relationship Id="rId1" Type="http://schemas.openxmlformats.org/officeDocument/2006/relationships/numbering" Target="numbering.xml"/><Relationship Id="rId6" Type="http://schemas.openxmlformats.org/officeDocument/2006/relationships/footnotes" Target="footnotes.xml"/><Relationship Id="rId212" Type="http://schemas.openxmlformats.org/officeDocument/2006/relationships/hyperlink" Target="https://m.edsoo.ru/a6067eaf" TargetMode="External"/><Relationship Id="rId233" Type="http://schemas.openxmlformats.org/officeDocument/2006/relationships/hyperlink" Target="https://m.edsoo.ru/2abbc91e" TargetMode="External"/><Relationship Id="rId238" Type="http://schemas.openxmlformats.org/officeDocument/2006/relationships/hyperlink" Target="https://m.edsoo.ru/d936b17f" TargetMode="External"/><Relationship Id="rId254" Type="http://schemas.openxmlformats.org/officeDocument/2006/relationships/hyperlink" Target="https://m.edsoo.ru/09495f64" TargetMode="Externa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27c5948" TargetMode="External"/><Relationship Id="rId119" Type="http://schemas.openxmlformats.org/officeDocument/2006/relationships/hyperlink" Target="https://m.edsoo.ru/0734a41a" TargetMode="External"/><Relationship Id="rId44" Type="http://schemas.openxmlformats.org/officeDocument/2006/relationships/hyperlink" Target="https://m.edsoo.ru/f6a65a91" TargetMode="External"/><Relationship Id="rId60" Type="http://schemas.openxmlformats.org/officeDocument/2006/relationships/hyperlink" Target="https://m.edsoo.ru/d505742d" TargetMode="External"/><Relationship Id="rId65" Type="http://schemas.openxmlformats.org/officeDocument/2006/relationships/hyperlink" Target="https://m.edsoo.ru/7eface0f" TargetMode="External"/><Relationship Id="rId81" Type="http://schemas.openxmlformats.org/officeDocument/2006/relationships/hyperlink" Target="https://m.edsoo.ru/4d9c87fd" TargetMode="External"/><Relationship Id="rId86" Type="http://schemas.openxmlformats.org/officeDocument/2006/relationships/hyperlink" Target="https://m.edsoo.ru/0fdcc372" TargetMode="External"/><Relationship Id="rId130" Type="http://schemas.openxmlformats.org/officeDocument/2006/relationships/hyperlink" Target="https://m.edsoo.ru/cd3c411f" TargetMode="External"/><Relationship Id="rId135" Type="http://schemas.openxmlformats.org/officeDocument/2006/relationships/hyperlink" Target="https://m.edsoo.ru/6dbc8739" TargetMode="External"/><Relationship Id="rId151" Type="http://schemas.openxmlformats.org/officeDocument/2006/relationships/hyperlink" Target="https://m.edsoo.ru/5a351bd7" TargetMode="External"/><Relationship Id="rId156" Type="http://schemas.openxmlformats.org/officeDocument/2006/relationships/hyperlink" Target="https://m.edsoo.ru/acd14599" TargetMode="External"/><Relationship Id="rId177" Type="http://schemas.openxmlformats.org/officeDocument/2006/relationships/hyperlink" Target="https://m.edsoo.ru/ddf54ef6" TargetMode="External"/><Relationship Id="rId198" Type="http://schemas.openxmlformats.org/officeDocument/2006/relationships/hyperlink" Target="https://m.edsoo.ru/6a93e6c2" TargetMode="External"/><Relationship Id="rId172" Type="http://schemas.openxmlformats.org/officeDocument/2006/relationships/hyperlink" Target="https://m.edsoo.ru/c075842f" TargetMode="External"/><Relationship Id="rId193" Type="http://schemas.openxmlformats.org/officeDocument/2006/relationships/hyperlink" Target="https://m.edsoo.ru/bf5e8839" TargetMode="External"/><Relationship Id="rId202" Type="http://schemas.openxmlformats.org/officeDocument/2006/relationships/hyperlink" Target="https://m.edsoo.ru/93360d41" TargetMode="External"/><Relationship Id="rId207" Type="http://schemas.openxmlformats.org/officeDocument/2006/relationships/hyperlink" Target="https://m.edsoo.ru/15c7c0d1" TargetMode="External"/><Relationship Id="rId223" Type="http://schemas.openxmlformats.org/officeDocument/2006/relationships/hyperlink" Target="https://m.edsoo.ru/775115fd" TargetMode="External"/><Relationship Id="rId228" Type="http://schemas.openxmlformats.org/officeDocument/2006/relationships/hyperlink" Target="https://m.edsoo.ru/2f1f3e4a" TargetMode="External"/><Relationship Id="rId244" Type="http://schemas.openxmlformats.org/officeDocument/2006/relationships/hyperlink" Target="https://m.edsoo.ru/affe147a" TargetMode="External"/><Relationship Id="rId249" Type="http://schemas.openxmlformats.org/officeDocument/2006/relationships/hyperlink" Target="https://m.edsoo.ru/c81012dc"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92dd8da8"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f6a65a91" TargetMode="External"/><Relationship Id="rId76" Type="http://schemas.openxmlformats.org/officeDocument/2006/relationships/hyperlink" Target="https://m.edsoo.ru/77583f5e" TargetMode="External"/><Relationship Id="rId97" Type="http://schemas.openxmlformats.org/officeDocument/2006/relationships/hyperlink" Target="https://m.edsoo.ru/b6b59225" TargetMode="External"/><Relationship Id="rId104" Type="http://schemas.openxmlformats.org/officeDocument/2006/relationships/hyperlink" Target="https://m.edsoo.ru/6355e71c" TargetMode="External"/><Relationship Id="rId120" Type="http://schemas.openxmlformats.org/officeDocument/2006/relationships/hyperlink" Target="https://m.edsoo.ru/6ad10754" TargetMode="External"/><Relationship Id="rId125" Type="http://schemas.openxmlformats.org/officeDocument/2006/relationships/hyperlink" Target="https://m.edsoo.ru/db8ec70a" TargetMode="External"/><Relationship Id="rId141" Type="http://schemas.openxmlformats.org/officeDocument/2006/relationships/hyperlink" Target="https://m.edsoo.ru/85d32996" TargetMode="External"/><Relationship Id="rId146" Type="http://schemas.openxmlformats.org/officeDocument/2006/relationships/hyperlink" Target="https://m.edsoo.ru/d0cc465e" TargetMode="External"/><Relationship Id="rId167" Type="http://schemas.openxmlformats.org/officeDocument/2006/relationships/hyperlink" Target="https://m.edsoo.ru/061d72d1" TargetMode="External"/><Relationship Id="rId188" Type="http://schemas.openxmlformats.org/officeDocument/2006/relationships/hyperlink" Target="https://m.edsoo.ru/6c71c024" TargetMode="External"/><Relationship Id="rId7" Type="http://schemas.openxmlformats.org/officeDocument/2006/relationships/endnotes" Target="endnotes.xml"/><Relationship Id="rId71" Type="http://schemas.openxmlformats.org/officeDocument/2006/relationships/hyperlink" Target="https://m.edsoo.ru/f8f820d8" TargetMode="External"/><Relationship Id="rId92" Type="http://schemas.openxmlformats.org/officeDocument/2006/relationships/hyperlink" Target="https://m.edsoo.ru/3d6eed61" TargetMode="External"/><Relationship Id="rId162" Type="http://schemas.openxmlformats.org/officeDocument/2006/relationships/hyperlink" Target="https://m.edsoo.ru/32f63f9f" TargetMode="External"/><Relationship Id="rId183" Type="http://schemas.openxmlformats.org/officeDocument/2006/relationships/hyperlink" Target="https://m.edsoo.ru/d0db6cf4" TargetMode="External"/><Relationship Id="rId213" Type="http://schemas.openxmlformats.org/officeDocument/2006/relationships/hyperlink" Target="https://m.edsoo.ru/2b980c33" TargetMode="External"/><Relationship Id="rId218" Type="http://schemas.openxmlformats.org/officeDocument/2006/relationships/hyperlink" Target="https://m.edsoo.ru/65b754bf" TargetMode="External"/><Relationship Id="rId234" Type="http://schemas.openxmlformats.org/officeDocument/2006/relationships/hyperlink" Target="https://m.edsoo.ru/e1d27b19" TargetMode="External"/><Relationship Id="rId239" Type="http://schemas.openxmlformats.org/officeDocument/2006/relationships/hyperlink" Target="https://m.edsoo.ru/aaa84fa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ce527e51" TargetMode="External"/><Relationship Id="rId255" Type="http://schemas.openxmlformats.org/officeDocument/2006/relationships/hyperlink" Target="https://m.edsoo.ru/fa8cbb35"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569d9145" TargetMode="External"/><Relationship Id="rId87" Type="http://schemas.openxmlformats.org/officeDocument/2006/relationships/hyperlink" Target="https://m.edsoo.ru/2e017055" TargetMode="External"/><Relationship Id="rId110" Type="http://schemas.openxmlformats.org/officeDocument/2006/relationships/hyperlink" Target="https://m.edsoo.ru/95955423" TargetMode="External"/><Relationship Id="rId115" Type="http://schemas.openxmlformats.org/officeDocument/2006/relationships/hyperlink" Target="https://m.edsoo.ru/1156f7fb" TargetMode="External"/><Relationship Id="rId131" Type="http://schemas.openxmlformats.org/officeDocument/2006/relationships/hyperlink" Target="https://m.edsoo.ru/36f2aa60" TargetMode="External"/><Relationship Id="rId136" Type="http://schemas.openxmlformats.org/officeDocument/2006/relationships/hyperlink" Target="https://m.edsoo.ru/a862336c" TargetMode="External"/><Relationship Id="rId157" Type="http://schemas.openxmlformats.org/officeDocument/2006/relationships/hyperlink" Target="https://m.edsoo.ru/01a2c7af" TargetMode="External"/><Relationship Id="rId178" Type="http://schemas.openxmlformats.org/officeDocument/2006/relationships/hyperlink" Target="https://m.edsoo.ru/ba41962d" TargetMode="External"/><Relationship Id="rId61" Type="http://schemas.openxmlformats.org/officeDocument/2006/relationships/hyperlink" Target="https://m.edsoo.ru/b2bfccec" TargetMode="External"/><Relationship Id="rId82" Type="http://schemas.openxmlformats.org/officeDocument/2006/relationships/hyperlink" Target="https://m.edsoo.ru/ab0ee46b" TargetMode="External"/><Relationship Id="rId152" Type="http://schemas.openxmlformats.org/officeDocument/2006/relationships/hyperlink" Target="https://m.edsoo.ru/ce9871fb" TargetMode="External"/><Relationship Id="rId173" Type="http://schemas.openxmlformats.org/officeDocument/2006/relationships/hyperlink" Target="https://m.edsoo.ru/eaafb657" TargetMode="External"/><Relationship Id="rId194" Type="http://schemas.openxmlformats.org/officeDocument/2006/relationships/hyperlink" Target="https://m.edsoo.ru/30cdfe29" TargetMode="External"/><Relationship Id="rId199" Type="http://schemas.openxmlformats.org/officeDocument/2006/relationships/hyperlink" Target="https://m.edsoo.ru/c040c9af" TargetMode="External"/><Relationship Id="rId203" Type="http://schemas.openxmlformats.org/officeDocument/2006/relationships/hyperlink" Target="https://m.edsoo.ru/860403c1" TargetMode="External"/><Relationship Id="rId208" Type="http://schemas.openxmlformats.org/officeDocument/2006/relationships/hyperlink" Target="https://m.edsoo.ru/3d2cc5fb" TargetMode="External"/><Relationship Id="rId229" Type="http://schemas.openxmlformats.org/officeDocument/2006/relationships/hyperlink" Target="https://m.edsoo.ru/97248b85" TargetMode="External"/><Relationship Id="rId19" Type="http://schemas.openxmlformats.org/officeDocument/2006/relationships/hyperlink" Target="https://m.edsoo.ru/e20b36e4" TargetMode="External"/><Relationship Id="rId224" Type="http://schemas.openxmlformats.org/officeDocument/2006/relationships/hyperlink" Target="https://m.edsoo.ru/bcf6efb2" TargetMode="External"/><Relationship Id="rId240" Type="http://schemas.openxmlformats.org/officeDocument/2006/relationships/hyperlink" Target="https://m.edsoo.ru/2ce35f4e" TargetMode="External"/><Relationship Id="rId245" Type="http://schemas.openxmlformats.org/officeDocument/2006/relationships/hyperlink" Target="https://m.edsoo.ru/f735fb80"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f6a65a91" TargetMode="External"/><Relationship Id="rId77" Type="http://schemas.openxmlformats.org/officeDocument/2006/relationships/hyperlink" Target="https://m.edsoo.ru/f46e3aff" TargetMode="External"/><Relationship Id="rId100" Type="http://schemas.openxmlformats.org/officeDocument/2006/relationships/hyperlink" Target="https://m.edsoo.ru/e31eadf2" TargetMode="External"/><Relationship Id="rId105" Type="http://schemas.openxmlformats.org/officeDocument/2006/relationships/hyperlink" Target="https://m.edsoo.ru/55f0d8d3" TargetMode="External"/><Relationship Id="rId126" Type="http://schemas.openxmlformats.org/officeDocument/2006/relationships/hyperlink" Target="https://m.edsoo.ru/bea32083" TargetMode="External"/><Relationship Id="rId147" Type="http://schemas.openxmlformats.org/officeDocument/2006/relationships/hyperlink" Target="https://m.edsoo.ru/f12a62ec" TargetMode="External"/><Relationship Id="rId168" Type="http://schemas.openxmlformats.org/officeDocument/2006/relationships/hyperlink" Target="https://m.edsoo.ru/5b1e09e6"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c753714b" TargetMode="External"/><Relationship Id="rId93" Type="http://schemas.openxmlformats.org/officeDocument/2006/relationships/hyperlink" Target="https://m.edsoo.ru/8b277b94" TargetMode="External"/><Relationship Id="rId98" Type="http://schemas.openxmlformats.org/officeDocument/2006/relationships/hyperlink" Target="https://m.edsoo.ru/32909836" TargetMode="External"/><Relationship Id="rId121" Type="http://schemas.openxmlformats.org/officeDocument/2006/relationships/hyperlink" Target="https://m.edsoo.ru/2ea4166f" TargetMode="External"/><Relationship Id="rId142" Type="http://schemas.openxmlformats.org/officeDocument/2006/relationships/hyperlink" Target="https://m.edsoo.ru/46bb6375" TargetMode="External"/><Relationship Id="rId163" Type="http://schemas.openxmlformats.org/officeDocument/2006/relationships/hyperlink" Target="https://m.edsoo.ru/944db530" TargetMode="External"/><Relationship Id="rId184" Type="http://schemas.openxmlformats.org/officeDocument/2006/relationships/hyperlink" Target="https://m.edsoo.ru/c45f866f" TargetMode="External"/><Relationship Id="rId189" Type="http://schemas.openxmlformats.org/officeDocument/2006/relationships/hyperlink" Target="https://m.edsoo.ru/c4418373" TargetMode="External"/><Relationship Id="rId219" Type="http://schemas.openxmlformats.org/officeDocument/2006/relationships/hyperlink" Target="https://m.edsoo.ru/60bcc8ab" TargetMode="External"/><Relationship Id="rId3" Type="http://schemas.microsoft.com/office/2007/relationships/stylesWithEffects" Target="stylesWithEffects.xml"/><Relationship Id="rId214" Type="http://schemas.openxmlformats.org/officeDocument/2006/relationships/hyperlink" Target="https://m.edsoo.ru/b60d6962" TargetMode="External"/><Relationship Id="rId230" Type="http://schemas.openxmlformats.org/officeDocument/2006/relationships/hyperlink" Target="https://m.edsoo.ru/3bf7a00a" TargetMode="External"/><Relationship Id="rId235" Type="http://schemas.openxmlformats.org/officeDocument/2006/relationships/hyperlink" Target="https://m.edsoo.ru/a3f49f45" TargetMode="External"/><Relationship Id="rId251" Type="http://schemas.openxmlformats.org/officeDocument/2006/relationships/hyperlink" Target="https://m.edsoo.ru/0eac5454" TargetMode="External"/><Relationship Id="rId256" Type="http://schemas.openxmlformats.org/officeDocument/2006/relationships/fontTable" Target="fontTable.xm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6631455a" TargetMode="External"/><Relationship Id="rId116" Type="http://schemas.openxmlformats.org/officeDocument/2006/relationships/hyperlink" Target="https://m.edsoo.ru/72b7eb95" TargetMode="External"/><Relationship Id="rId137" Type="http://schemas.openxmlformats.org/officeDocument/2006/relationships/hyperlink" Target="https://m.edsoo.ru/9022ff94" TargetMode="External"/><Relationship Id="rId158" Type="http://schemas.openxmlformats.org/officeDocument/2006/relationships/hyperlink" Target="https://m.edsoo.ru/1515426d"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f1bf6dac" TargetMode="External"/><Relationship Id="rId83" Type="http://schemas.openxmlformats.org/officeDocument/2006/relationships/hyperlink" Target="https://m.edsoo.ru/fc94db83" TargetMode="External"/><Relationship Id="rId88" Type="http://schemas.openxmlformats.org/officeDocument/2006/relationships/hyperlink" Target="https://m.edsoo.ru/278e6a2c" TargetMode="External"/><Relationship Id="rId111" Type="http://schemas.openxmlformats.org/officeDocument/2006/relationships/hyperlink" Target="https://m.edsoo.ru/9cc9c4c1" TargetMode="External"/><Relationship Id="rId132" Type="http://schemas.openxmlformats.org/officeDocument/2006/relationships/hyperlink" Target="https://m.edsoo.ru/fc560d17" TargetMode="External"/><Relationship Id="rId153" Type="http://schemas.openxmlformats.org/officeDocument/2006/relationships/hyperlink" Target="https://m.edsoo.ru/43fc8660" TargetMode="External"/><Relationship Id="rId174" Type="http://schemas.openxmlformats.org/officeDocument/2006/relationships/hyperlink" Target="https://m.edsoo.ru/6ed881ea" TargetMode="External"/><Relationship Id="rId179" Type="http://schemas.openxmlformats.org/officeDocument/2006/relationships/hyperlink" Target="https://m.edsoo.ru/ac830a56" TargetMode="External"/><Relationship Id="rId195" Type="http://schemas.openxmlformats.org/officeDocument/2006/relationships/hyperlink" Target="https://m.edsoo.ru/304be92b" TargetMode="External"/><Relationship Id="rId209" Type="http://schemas.openxmlformats.org/officeDocument/2006/relationships/hyperlink" Target="https://m.edsoo.ru/db2e52d0" TargetMode="External"/><Relationship Id="rId190" Type="http://schemas.openxmlformats.org/officeDocument/2006/relationships/hyperlink" Target="https://m.edsoo.ru/2ad863d0" TargetMode="External"/><Relationship Id="rId204" Type="http://schemas.openxmlformats.org/officeDocument/2006/relationships/hyperlink" Target="https://m.edsoo.ru/63ce8fb9" TargetMode="External"/><Relationship Id="rId220" Type="http://schemas.openxmlformats.org/officeDocument/2006/relationships/hyperlink" Target="https://m.edsoo.ru/f268593f" TargetMode="External"/><Relationship Id="rId225" Type="http://schemas.openxmlformats.org/officeDocument/2006/relationships/hyperlink" Target="https://m.edsoo.ru/b6d6f138" TargetMode="External"/><Relationship Id="rId241" Type="http://schemas.openxmlformats.org/officeDocument/2006/relationships/hyperlink" Target="https://m.edsoo.ru/36100252" TargetMode="External"/><Relationship Id="rId246" Type="http://schemas.openxmlformats.org/officeDocument/2006/relationships/hyperlink" Target="https://m.edsoo.ru/75c8fd94"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6a66018" TargetMode="External"/><Relationship Id="rId106" Type="http://schemas.openxmlformats.org/officeDocument/2006/relationships/hyperlink" Target="https://m.edsoo.ru/4ff59256" TargetMode="External"/><Relationship Id="rId127" Type="http://schemas.openxmlformats.org/officeDocument/2006/relationships/hyperlink" Target="https://m.edsoo.ru/551f8b1a"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f04ffea9" TargetMode="External"/><Relationship Id="rId78" Type="http://schemas.openxmlformats.org/officeDocument/2006/relationships/hyperlink" Target="https://m.edsoo.ru/e6e2637d" TargetMode="External"/><Relationship Id="rId94" Type="http://schemas.openxmlformats.org/officeDocument/2006/relationships/hyperlink" Target="https://m.edsoo.ru/62b032c0" TargetMode="External"/><Relationship Id="rId99" Type="http://schemas.openxmlformats.org/officeDocument/2006/relationships/hyperlink" Target="https://m.edsoo.ru/b1d66b91" TargetMode="External"/><Relationship Id="rId101" Type="http://schemas.openxmlformats.org/officeDocument/2006/relationships/hyperlink" Target="https://m.edsoo.ru/14396328" TargetMode="External"/><Relationship Id="rId122" Type="http://schemas.openxmlformats.org/officeDocument/2006/relationships/hyperlink" Target="https://m.edsoo.ru/db3e1a0e" TargetMode="External"/><Relationship Id="rId143" Type="http://schemas.openxmlformats.org/officeDocument/2006/relationships/hyperlink" Target="https://m.edsoo.ru/e1436238" TargetMode="External"/><Relationship Id="rId148" Type="http://schemas.openxmlformats.org/officeDocument/2006/relationships/hyperlink" Target="https://m.edsoo.ru/80c384b3" TargetMode="External"/><Relationship Id="rId164" Type="http://schemas.openxmlformats.org/officeDocument/2006/relationships/hyperlink" Target="https://m.edsoo.ru/0d3032f0" TargetMode="External"/><Relationship Id="rId169" Type="http://schemas.openxmlformats.org/officeDocument/2006/relationships/hyperlink" Target="https://m.edsoo.ru/c4a16478" TargetMode="External"/><Relationship Id="rId185" Type="http://schemas.openxmlformats.org/officeDocument/2006/relationships/hyperlink" Target="https://m.edsoo.ru/81fd4d0f" TargetMode="External"/><Relationship Id="rId4" Type="http://schemas.openxmlformats.org/officeDocument/2006/relationships/settings" Target="settings.xml"/><Relationship Id="rId9" Type="http://schemas.openxmlformats.org/officeDocument/2006/relationships/hyperlink" Target="https://m.edsoo.ru/e20b36e4" TargetMode="External"/><Relationship Id="rId180" Type="http://schemas.openxmlformats.org/officeDocument/2006/relationships/hyperlink" Target="https://m.edsoo.ru/6961da74" TargetMode="External"/><Relationship Id="rId210" Type="http://schemas.openxmlformats.org/officeDocument/2006/relationships/hyperlink" Target="https://m.edsoo.ru/08e859b2" TargetMode="External"/><Relationship Id="rId215" Type="http://schemas.openxmlformats.org/officeDocument/2006/relationships/hyperlink" Target="https://m.edsoo.ru/34b4e709" TargetMode="External"/><Relationship Id="rId236" Type="http://schemas.openxmlformats.org/officeDocument/2006/relationships/hyperlink" Target="https://m.edsoo.ru/a455d06d" TargetMode="External"/><Relationship Id="rId257" Type="http://schemas.openxmlformats.org/officeDocument/2006/relationships/theme" Target="theme/theme1.xml"/><Relationship Id="rId26" Type="http://schemas.openxmlformats.org/officeDocument/2006/relationships/hyperlink" Target="https://m.edsoo.ru/f6a65a91" TargetMode="External"/><Relationship Id="rId231" Type="http://schemas.openxmlformats.org/officeDocument/2006/relationships/hyperlink" Target="https://m.edsoo.ru/9d973ed0" TargetMode="External"/><Relationship Id="rId252" Type="http://schemas.openxmlformats.org/officeDocument/2006/relationships/hyperlink" Target="https://m.edsoo.ru/ad920aa9" TargetMode="External"/><Relationship Id="rId47" Type="http://schemas.openxmlformats.org/officeDocument/2006/relationships/hyperlink" Target="https://m.edsoo.ru/f6a65a91" TargetMode="External"/><Relationship Id="rId68" Type="http://schemas.openxmlformats.org/officeDocument/2006/relationships/hyperlink" Target="https://m.edsoo.ru/9e3b3966" TargetMode="External"/><Relationship Id="rId89" Type="http://schemas.openxmlformats.org/officeDocument/2006/relationships/hyperlink" Target="https://m.edsoo.ru/396f644b" TargetMode="External"/><Relationship Id="rId112" Type="http://schemas.openxmlformats.org/officeDocument/2006/relationships/hyperlink" Target="https://m.edsoo.ru/0e0d5a32" TargetMode="External"/><Relationship Id="rId133" Type="http://schemas.openxmlformats.org/officeDocument/2006/relationships/hyperlink" Target="https://m.edsoo.ru/28ea8207" TargetMode="External"/><Relationship Id="rId154" Type="http://schemas.openxmlformats.org/officeDocument/2006/relationships/hyperlink" Target="https://m.edsoo.ru/95e95939" TargetMode="External"/><Relationship Id="rId175" Type="http://schemas.openxmlformats.org/officeDocument/2006/relationships/hyperlink" Target="https://m.edsoo.ru/7959772f" TargetMode="External"/><Relationship Id="rId196" Type="http://schemas.openxmlformats.org/officeDocument/2006/relationships/hyperlink" Target="https://m.edsoo.ru/890b02cf" TargetMode="External"/><Relationship Id="rId200" Type="http://schemas.openxmlformats.org/officeDocument/2006/relationships/hyperlink" Target="https://m.edsoo.ru/8b98bae2" TargetMode="External"/><Relationship Id="rId16" Type="http://schemas.openxmlformats.org/officeDocument/2006/relationships/hyperlink" Target="https://m.edsoo.ru/e20b36e4" TargetMode="External"/><Relationship Id="rId221" Type="http://schemas.openxmlformats.org/officeDocument/2006/relationships/hyperlink" Target="https://m.edsoo.ru/c12f3fe6" TargetMode="External"/><Relationship Id="rId242" Type="http://schemas.openxmlformats.org/officeDocument/2006/relationships/hyperlink" Target="https://m.edsoo.ru/d75dd00e" TargetMode="External"/><Relationship Id="rId37" Type="http://schemas.openxmlformats.org/officeDocument/2006/relationships/hyperlink" Target="https://m.edsoo.ru/f6a65a91" TargetMode="External"/><Relationship Id="rId58" Type="http://schemas.openxmlformats.org/officeDocument/2006/relationships/hyperlink" Target="https://m.edsoo.ru/dc1d9abf" TargetMode="External"/><Relationship Id="rId79" Type="http://schemas.openxmlformats.org/officeDocument/2006/relationships/hyperlink" Target="https://m.edsoo.ru/9f46e13e" TargetMode="External"/><Relationship Id="rId102" Type="http://schemas.openxmlformats.org/officeDocument/2006/relationships/hyperlink" Target="https://m.edsoo.ru/eb282fbc" TargetMode="External"/><Relationship Id="rId123" Type="http://schemas.openxmlformats.org/officeDocument/2006/relationships/hyperlink" Target="https://m.edsoo.ru/50ccb805" TargetMode="External"/><Relationship Id="rId144" Type="http://schemas.openxmlformats.org/officeDocument/2006/relationships/hyperlink" Target="https://m.edsoo.ru/24b4669a" TargetMode="External"/><Relationship Id="rId90" Type="http://schemas.openxmlformats.org/officeDocument/2006/relationships/hyperlink" Target="https://m.edsoo.ru/8f005a51" TargetMode="External"/><Relationship Id="rId165" Type="http://schemas.openxmlformats.org/officeDocument/2006/relationships/hyperlink" Target="https://m.edsoo.ru/0ca8c4af" TargetMode="External"/><Relationship Id="rId186" Type="http://schemas.openxmlformats.org/officeDocument/2006/relationships/hyperlink" Target="https://m.edsoo.ru/c5bfb93d" TargetMode="External"/><Relationship Id="rId211" Type="http://schemas.openxmlformats.org/officeDocument/2006/relationships/hyperlink" Target="https://m.edsoo.ru/a099e7e7" TargetMode="External"/><Relationship Id="rId232" Type="http://schemas.openxmlformats.org/officeDocument/2006/relationships/hyperlink" Target="https://m.edsoo.ru/179e661f" TargetMode="External"/><Relationship Id="rId253" Type="http://schemas.openxmlformats.org/officeDocument/2006/relationships/hyperlink" Target="https://m.edsoo.ru/ec2d4e90"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e9505c01" TargetMode="External"/><Relationship Id="rId113" Type="http://schemas.openxmlformats.org/officeDocument/2006/relationships/hyperlink" Target="https://m.edsoo.ru/af7a1d5e" TargetMode="External"/><Relationship Id="rId134" Type="http://schemas.openxmlformats.org/officeDocument/2006/relationships/hyperlink" Target="https://m.edsoo.ru/717e7f8f" TargetMode="External"/><Relationship Id="rId80" Type="http://schemas.openxmlformats.org/officeDocument/2006/relationships/hyperlink" Target="https://m.edsoo.ru/d94a8edc" TargetMode="External"/><Relationship Id="rId155" Type="http://schemas.openxmlformats.org/officeDocument/2006/relationships/hyperlink" Target="https://m.edsoo.ru/27520b55" TargetMode="External"/><Relationship Id="rId176" Type="http://schemas.openxmlformats.org/officeDocument/2006/relationships/hyperlink" Target="https://m.edsoo.ru/9fa68635" TargetMode="External"/><Relationship Id="rId197" Type="http://schemas.openxmlformats.org/officeDocument/2006/relationships/hyperlink" Target="https://m.edsoo.ru/acbce296" TargetMode="External"/><Relationship Id="rId201" Type="http://schemas.openxmlformats.org/officeDocument/2006/relationships/hyperlink" Target="https://m.edsoo.ru/0d0b4fa4" TargetMode="External"/><Relationship Id="rId222" Type="http://schemas.openxmlformats.org/officeDocument/2006/relationships/hyperlink" Target="https://m.edsoo.ru/77fbf6d2" TargetMode="External"/><Relationship Id="rId243" Type="http://schemas.openxmlformats.org/officeDocument/2006/relationships/hyperlink" Target="https://m.edsoo.ru/7cd5948e"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52a8f226" TargetMode="External"/><Relationship Id="rId103" Type="http://schemas.openxmlformats.org/officeDocument/2006/relationships/hyperlink" Target="https://m.edsoo.ru/f8f251b2" TargetMode="External"/><Relationship Id="rId124" Type="http://schemas.openxmlformats.org/officeDocument/2006/relationships/hyperlink" Target="https://m.edsoo.ru/57bd5e1b"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77</Pages>
  <Words>18821</Words>
  <Characters>107280</Characters>
  <Application>Microsoft Office Word</Application>
  <DocSecurity>0</DocSecurity>
  <Lines>894</Lines>
  <Paragraphs>251</Paragraphs>
  <ScaleCrop>false</ScaleCrop>
  <Company/>
  <LinksUpToDate>false</LinksUpToDate>
  <CharactersWithSpaces>125850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pedagog</cp:lastModifiedBy>
  <cp:revision>6</cp:revision>
  <dcterms:created xsi:type="dcterms:W3CDTF">2025-09-01T09:15:00Z</dcterms:created>
  <dcterms:modified xsi:type="dcterms:W3CDTF">2025-09-11T00:48:00Z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A2DF191011F14F86BDBC5E81B6D6ACC2_13</vt:lpwstr>
  </property>
</Properties>
</file>